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B8" w:rsidRPr="00684BB4" w:rsidRDefault="00C92CB8" w:rsidP="00C92CB8">
      <w:pPr>
        <w:pStyle w:val="1"/>
        <w:spacing w:after="630"/>
        <w:rPr>
          <w:szCs w:val="28"/>
        </w:rPr>
      </w:pPr>
      <w:r w:rsidRPr="00684BB4">
        <w:rPr>
          <w:szCs w:val="28"/>
        </w:rPr>
        <w:t>МИНИСТЕРСТВО ПРОСВЕЩЕНИЯ РОССИЙСКОЙ ФЕДЕРАЦИИ</w:t>
      </w:r>
    </w:p>
    <w:p w:rsidR="00C92CB8" w:rsidRDefault="00C92CB8" w:rsidP="00C92CB8">
      <w:pPr>
        <w:spacing w:after="605"/>
        <w:jc w:val="center"/>
      </w:pPr>
      <w:r>
        <w:t>Министерство образования и науки Забайкальского края</w:t>
      </w:r>
    </w:p>
    <w:p w:rsidR="00C92CB8" w:rsidRDefault="00C92CB8" w:rsidP="00C92CB8">
      <w:pPr>
        <w:spacing w:after="603"/>
        <w:ind w:right="2825"/>
        <w:jc w:val="center"/>
      </w:pPr>
      <w:r>
        <w:t xml:space="preserve">                                            Комитет образования МР "Читинский район"</w:t>
      </w:r>
    </w:p>
    <w:p w:rsidR="00C92CB8" w:rsidRDefault="00C92CB8" w:rsidP="00C92CB8">
      <w:pPr>
        <w:spacing w:after="1144"/>
        <w:ind w:left="2960" w:right="2777"/>
        <w:jc w:val="center"/>
      </w:pPr>
      <w:r>
        <w:t xml:space="preserve">МОУ СОШ с. </w:t>
      </w:r>
      <w:proofErr w:type="spellStart"/>
      <w:r>
        <w:t>Засопка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C92CB8" w:rsidTr="000451EB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before="48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before="48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before="48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УТВЕРЖДЕНО</w:t>
            </w:r>
          </w:p>
        </w:tc>
      </w:tr>
      <w:tr w:rsidR="00C92CB8" w:rsidTr="000451EB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Директор</w:t>
            </w:r>
          </w:p>
        </w:tc>
      </w:tr>
      <w:tr w:rsidR="00C92CB8" w:rsidTr="000451EB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</w:t>
            </w:r>
            <w:proofErr w:type="spellStart"/>
            <w:r>
              <w:rPr>
                <w:w w:val="102"/>
                <w:sz w:val="20"/>
              </w:rPr>
              <w:t>Седикова</w:t>
            </w:r>
            <w:proofErr w:type="spellEnd"/>
            <w:r>
              <w:rPr>
                <w:w w:val="102"/>
                <w:sz w:val="20"/>
              </w:rPr>
              <w:t xml:space="preserve"> Е.А.</w:t>
            </w:r>
          </w:p>
        </w:tc>
      </w:tr>
      <w:tr w:rsidR="00C92CB8" w:rsidTr="000451EB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Приказ № </w:t>
            </w:r>
          </w:p>
        </w:tc>
      </w:tr>
      <w:tr w:rsidR="00C92CB8" w:rsidTr="000451EB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"29"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</w:t>
            </w:r>
            <w:r>
              <w:rPr>
                <w:w w:val="102"/>
                <w:sz w:val="20"/>
              </w:rPr>
              <w:t xml:space="preserve"> "30" 08</w:t>
            </w:r>
            <w:r>
              <w:rPr>
                <w:w w:val="102"/>
                <w:sz w:val="20"/>
              </w:rPr>
              <w:t xml:space="preserve">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CB8" w:rsidRDefault="00C92CB8" w:rsidP="000451EB">
            <w:pPr>
              <w:spacing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>
              <w:rPr>
                <w:w w:val="102"/>
                <w:sz w:val="20"/>
              </w:rPr>
              <w:t xml:space="preserve"> 2024 г.</w:t>
            </w:r>
          </w:p>
        </w:tc>
      </w:tr>
    </w:tbl>
    <w:p w:rsidR="00C92CB8" w:rsidRDefault="00C92CB8" w:rsidP="00C92CB8">
      <w:pPr>
        <w:spacing w:after="36" w:line="252" w:lineRule="auto"/>
        <w:ind w:left="10" w:right="13"/>
        <w:jc w:val="center"/>
        <w:rPr>
          <w:b/>
          <w:kern w:val="2"/>
        </w:rPr>
      </w:pPr>
    </w:p>
    <w:p w:rsidR="00C92CB8" w:rsidRDefault="00C92CB8" w:rsidP="00C92CB8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РАБОЧАЯ ПРОГРАММА</w:t>
      </w:r>
    </w:p>
    <w:p w:rsidR="00C92CB8" w:rsidRDefault="00C92CB8" w:rsidP="00C92CB8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НАЧАЛЬНОГО ОБЩЕГО ОБРАЗОВАНИЯ ДЛЯ ОБУЧАЮЩИХСЯ</w:t>
      </w:r>
    </w:p>
    <w:p w:rsidR="00C92CB8" w:rsidRDefault="00C92CB8" w:rsidP="00C92CB8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 ЗАДЕРЖКОЙ ПСИХИЧЕСКОГО РАЗВИТИЯ</w:t>
      </w:r>
    </w:p>
    <w:p w:rsidR="00C92CB8" w:rsidRDefault="00C92CB8" w:rsidP="00C92CB8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(Вариант 7.2</w:t>
      </w:r>
      <w:r>
        <w:rPr>
          <w:rFonts w:eastAsia="Calibri"/>
          <w:sz w:val="28"/>
          <w:szCs w:val="28"/>
        </w:rPr>
        <w:t>.)</w:t>
      </w:r>
    </w:p>
    <w:p w:rsidR="00C92CB8" w:rsidRDefault="00C92CB8" w:rsidP="00C9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2CB8" w:rsidRDefault="00C92CB8" w:rsidP="00C9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КОРРЕКЦИОННЫЙ КУРС</w:t>
      </w:r>
    </w:p>
    <w:p w:rsidR="00C92CB8" w:rsidRPr="00125AEF" w:rsidRDefault="00C92CB8" w:rsidP="00C92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F55">
        <w:rPr>
          <w:rFonts w:ascii="Times New Roman" w:hAnsi="Times New Roman" w:cs="Times New Roman"/>
          <w:sz w:val="28"/>
          <w:szCs w:val="28"/>
        </w:rPr>
        <w:t xml:space="preserve"> </w:t>
      </w:r>
      <w:r w:rsidRPr="00125AE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ЛОГОПЕДИЧЕСКИЕ</w:t>
      </w:r>
      <w:r w:rsidRPr="00125AEF">
        <w:rPr>
          <w:rFonts w:ascii="Times New Roman" w:hAnsi="Times New Roman" w:cs="Times New Roman"/>
          <w:b/>
          <w:sz w:val="28"/>
          <w:szCs w:val="28"/>
        </w:rPr>
        <w:t xml:space="preserve"> ЗАНЯТИЯ»</w:t>
      </w:r>
    </w:p>
    <w:p w:rsidR="00C92CB8" w:rsidRDefault="00C92CB8" w:rsidP="00C92CB8">
      <w:pPr>
        <w:spacing w:after="36" w:line="252" w:lineRule="auto"/>
        <w:ind w:left="10" w:right="13"/>
        <w:jc w:val="center"/>
        <w:rPr>
          <w:b/>
          <w:kern w:val="2"/>
        </w:rPr>
      </w:pPr>
    </w:p>
    <w:p w:rsidR="00C92CB8" w:rsidRDefault="00C92CB8" w:rsidP="00C92CB8">
      <w:pPr>
        <w:spacing w:after="36" w:line="252" w:lineRule="auto"/>
        <w:ind w:left="10" w:right="13"/>
        <w:jc w:val="center"/>
        <w:rPr>
          <w:b/>
        </w:rPr>
      </w:pPr>
    </w:p>
    <w:p w:rsidR="00C92CB8" w:rsidRDefault="00C92CB8" w:rsidP="00C92CB8">
      <w:pPr>
        <w:spacing w:after="36" w:line="252" w:lineRule="auto"/>
        <w:ind w:left="10" w:right="13"/>
        <w:jc w:val="center"/>
        <w:rPr>
          <w:b/>
        </w:rPr>
      </w:pPr>
    </w:p>
    <w:p w:rsidR="00C92CB8" w:rsidRDefault="00C92CB8" w:rsidP="00C92CB8">
      <w:pPr>
        <w:ind w:left="5037" w:right="239"/>
        <w:jc w:val="right"/>
      </w:pPr>
    </w:p>
    <w:p w:rsidR="00C92CB8" w:rsidRDefault="00C92CB8" w:rsidP="00C92CB8">
      <w:pPr>
        <w:ind w:left="5037" w:right="239"/>
        <w:jc w:val="right"/>
      </w:pPr>
      <w:r>
        <w:t xml:space="preserve">Составитель: </w:t>
      </w:r>
      <w:proofErr w:type="gramStart"/>
      <w:r>
        <w:t>МЦ  начальных</w:t>
      </w:r>
      <w:proofErr w:type="gramEnd"/>
      <w:r>
        <w:t xml:space="preserve"> классов</w:t>
      </w:r>
    </w:p>
    <w:p w:rsidR="00C92CB8" w:rsidRDefault="00C92CB8" w:rsidP="00C92CB8">
      <w:pPr>
        <w:ind w:left="5037" w:right="239"/>
        <w:jc w:val="right"/>
      </w:pPr>
    </w:p>
    <w:p w:rsidR="00C92CB8" w:rsidRDefault="00C92CB8" w:rsidP="00C92CB8">
      <w:pPr>
        <w:ind w:left="5037" w:right="239"/>
        <w:jc w:val="right"/>
      </w:pPr>
    </w:p>
    <w:p w:rsidR="00C92CB8" w:rsidRDefault="00C92CB8" w:rsidP="00C92CB8">
      <w:pPr>
        <w:ind w:left="5037" w:right="239"/>
        <w:jc w:val="right"/>
      </w:pPr>
    </w:p>
    <w:p w:rsidR="00C92CB8" w:rsidRDefault="00C92CB8" w:rsidP="00C92CB8">
      <w:pPr>
        <w:ind w:left="5037" w:right="239"/>
        <w:jc w:val="right"/>
      </w:pPr>
    </w:p>
    <w:p w:rsidR="00C92CB8" w:rsidRDefault="00C92CB8" w:rsidP="00C92CB8">
      <w:pPr>
        <w:ind w:left="5037" w:right="239"/>
        <w:jc w:val="right"/>
      </w:pPr>
    </w:p>
    <w:p w:rsidR="00C92CB8" w:rsidRPr="006F4B90" w:rsidRDefault="00C92CB8" w:rsidP="00C92CB8">
      <w:pPr>
        <w:pStyle w:val="a6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  <w:sectPr w:rsidR="00C92CB8" w:rsidRPr="006F4B90" w:rsidSect="00C92CB8">
          <w:footerReference w:type="default" r:id="rId8"/>
          <w:pgSz w:w="11910" w:h="16840"/>
          <w:pgMar w:top="1080" w:right="740" w:bottom="1140" w:left="1600" w:header="720" w:footer="960" w:gutter="0"/>
          <w:pgNumType w:start="1"/>
          <w:cols w:space="720"/>
        </w:sectPr>
      </w:pPr>
      <w:r>
        <w:t xml:space="preserve">с. </w:t>
      </w:r>
      <w:proofErr w:type="spellStart"/>
      <w:r>
        <w:t>Засопка</w:t>
      </w:r>
      <w:proofErr w:type="spellEnd"/>
      <w:r>
        <w:t xml:space="preserve"> 2024</w:t>
      </w: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</w:rPr>
        <w:id w:val="-211697396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90F0A" w:rsidRPr="008236C5" w:rsidRDefault="00FB6218" w:rsidP="00C92CB8">
          <w:pPr>
            <w:pStyle w:val="affc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236C5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742DBE" w:rsidRPr="008236C5" w:rsidRDefault="00742DBE" w:rsidP="00742DB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8236C5" w:rsidRPr="008236C5" w:rsidRDefault="00C90F0A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8236C5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8236C5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8236C5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47498874" w:history="1">
            <w:r w:rsidR="008236C5" w:rsidRPr="008236C5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_Toc147498874 \h </w:instrTex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5" w:history="1">
            <w:r w:rsidR="008236C5" w:rsidRPr="008236C5">
              <w:rPr>
                <w:rStyle w:val="af2"/>
                <w:b w:val="0"/>
                <w:noProof/>
              </w:rPr>
              <w:t>Общая характеристика курса «Логопедические занятия»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_Toc147498875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3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6" w:history="1">
            <w:r w:rsidR="008236C5" w:rsidRPr="008236C5">
              <w:rPr>
                <w:rStyle w:val="af2"/>
                <w:b w:val="0"/>
                <w:noProof/>
              </w:rPr>
              <w:t>Цель и задачи курса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_Toc147498876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3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7" w:history="1">
            <w:r w:rsidR="008236C5" w:rsidRPr="008236C5">
              <w:rPr>
                <w:rStyle w:val="af2"/>
                <w:b w:val="0"/>
                <w:noProof/>
              </w:rPr>
              <w:t>Особенности построения курса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_Toc147498877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4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8" w:history="1">
            <w:r w:rsidR="008236C5" w:rsidRPr="008236C5">
              <w:rPr>
                <w:rStyle w:val="af2"/>
                <w:b w:val="0"/>
                <w:noProof/>
              </w:rPr>
      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курса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_Toc147498878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4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9" w:history="1">
            <w:r w:rsidR="008236C5" w:rsidRPr="008236C5">
              <w:rPr>
                <w:rStyle w:val="af2"/>
                <w:b w:val="0"/>
                <w:noProof/>
              </w:rPr>
              <w:t>Место курса в учебном плане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_Toc147498879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6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7498880" w:history="1">
            <w:r w:rsidR="008236C5" w:rsidRPr="008236C5">
              <w:rPr>
                <w:rStyle w:val="af2"/>
                <w:rFonts w:ascii="Times New Roman" w:hAnsi="Times New Roman" w:cs="Times New Roman"/>
                <w:caps/>
                <w:noProof/>
                <w:sz w:val="28"/>
                <w:szCs w:val="28"/>
              </w:rPr>
              <w:t>ОСНОВНОЕ СОДЕРЖАНИЕ коррекционного курса «ЛОГОПЕДИЧЕСКИЕ занятия» по годам обучения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_Toc147498880 \h </w:instrTex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1" w:history="1">
            <w:r w:rsidR="008236C5" w:rsidRPr="008236C5">
              <w:rPr>
                <w:rStyle w:val="af2"/>
                <w:b w:val="0"/>
                <w:noProof/>
              </w:rPr>
              <w:t>1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_Toc147498881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7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2" w:history="1">
            <w:r w:rsidR="008236C5" w:rsidRPr="008236C5">
              <w:rPr>
                <w:rStyle w:val="af2"/>
                <w:b w:val="0"/>
                <w:noProof/>
              </w:rPr>
              <w:t>1 ДОПОЛНИТЕЛЬНЫЙ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_Toc147498882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8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3" w:history="1">
            <w:r w:rsidR="008236C5" w:rsidRPr="008236C5">
              <w:rPr>
                <w:rStyle w:val="af2"/>
                <w:b w:val="0"/>
                <w:noProof/>
              </w:rPr>
              <w:t>2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_Toc147498883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9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4" w:history="1">
            <w:r w:rsidR="008236C5" w:rsidRPr="008236C5">
              <w:rPr>
                <w:rStyle w:val="af2"/>
                <w:b w:val="0"/>
                <w:noProof/>
              </w:rPr>
              <w:t>3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_Toc147498884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10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5" w:history="1">
            <w:r w:rsidR="008236C5" w:rsidRPr="008236C5">
              <w:rPr>
                <w:rStyle w:val="af2"/>
                <w:b w:val="0"/>
                <w:noProof/>
              </w:rPr>
              <w:t>4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_Toc147498885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10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C92CB8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7498886" w:history="1">
            <w:r w:rsidR="008236C5" w:rsidRPr="008236C5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ПО КОРРЕКЦИОННОМУ КУРСУ «ЛОГОПЕДИЧЕСКИЕ ЗАНЯТИЯ»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_Toc147498886 \h </w:instrTex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bookmarkStart w:id="0" w:name="_GoBack"/>
        <w:bookmarkEnd w:id="0"/>
        <w:p w:rsidR="00C90F0A" w:rsidRPr="008236C5" w:rsidRDefault="00C90F0A">
          <w:pPr>
            <w:rPr>
              <w:rFonts w:ascii="Times New Roman" w:hAnsi="Times New Roman" w:cs="Times New Roman"/>
              <w:sz w:val="28"/>
              <w:szCs w:val="28"/>
            </w:rPr>
          </w:pPr>
          <w:r w:rsidRPr="008236C5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C90F0A" w:rsidRPr="00CF6042" w:rsidRDefault="00C90F0A" w:rsidP="00742DBE">
      <w:pPr>
        <w:pStyle w:val="31"/>
        <w:rPr>
          <w:b w:val="0"/>
        </w:rPr>
      </w:pPr>
    </w:p>
    <w:p w:rsidR="00C90F0A" w:rsidRPr="00CF6042" w:rsidRDefault="00C90F0A" w:rsidP="00742DBE">
      <w:pPr>
        <w:pStyle w:val="31"/>
        <w:rPr>
          <w:b w:val="0"/>
        </w:rPr>
      </w:pPr>
    </w:p>
    <w:p w:rsidR="0005794C" w:rsidRPr="001B697F" w:rsidRDefault="0005794C" w:rsidP="000D0F5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1B69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</w:p>
    <w:p w:rsidR="00AF6141" w:rsidRPr="000D0F55" w:rsidRDefault="00AF6141" w:rsidP="000D0F55">
      <w:pPr>
        <w:pStyle w:val="1"/>
        <w:spacing w:line="240" w:lineRule="auto"/>
      </w:pPr>
      <w:bookmarkStart w:id="1" w:name="_Toc147498874"/>
      <w:r w:rsidRPr="00EC5405">
        <w:lastRenderedPageBreak/>
        <w:t>ПОЯСНИТЕЛЬНАЯ ЗАПИСКА</w:t>
      </w:r>
      <w:bookmarkEnd w:id="1"/>
    </w:p>
    <w:p w:rsidR="00AF6141" w:rsidRDefault="00AF6141" w:rsidP="000D0F55">
      <w:pPr>
        <w:pStyle w:val="af0"/>
        <w:spacing w:line="240" w:lineRule="auto"/>
        <w:ind w:firstLine="709"/>
        <w:rPr>
          <w:caps w:val="0"/>
          <w:color w:val="auto"/>
        </w:rPr>
      </w:pPr>
    </w:p>
    <w:p w:rsidR="002211D1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Коррекцион</w:t>
      </w:r>
      <w:r w:rsidR="00A33578">
        <w:rPr>
          <w:rFonts w:ascii="Times New Roman" w:hAnsi="Times New Roman" w:cs="Times New Roman"/>
          <w:sz w:val="28"/>
          <w:szCs w:val="28"/>
        </w:rPr>
        <w:t xml:space="preserve">ный </w:t>
      </w:r>
      <w:r w:rsidRPr="001B697F">
        <w:rPr>
          <w:rFonts w:ascii="Times New Roman" w:hAnsi="Times New Roman" w:cs="Times New Roman"/>
          <w:sz w:val="28"/>
          <w:szCs w:val="28"/>
        </w:rPr>
        <w:t>курс «</w:t>
      </w:r>
      <w:r w:rsidR="00A33578">
        <w:rPr>
          <w:rFonts w:ascii="Times New Roman" w:hAnsi="Times New Roman" w:cs="Times New Roman"/>
          <w:sz w:val="28"/>
          <w:szCs w:val="28"/>
        </w:rPr>
        <w:t>Логопедические заняти</w:t>
      </w:r>
      <w:r w:rsidR="00903298">
        <w:rPr>
          <w:rFonts w:ascii="Times New Roman" w:hAnsi="Times New Roman" w:cs="Times New Roman"/>
          <w:sz w:val="28"/>
          <w:szCs w:val="28"/>
        </w:rPr>
        <w:t>я</w:t>
      </w:r>
      <w:r w:rsidRPr="001B697F">
        <w:rPr>
          <w:rFonts w:ascii="Times New Roman" w:hAnsi="Times New Roman" w:cs="Times New Roman"/>
          <w:sz w:val="28"/>
          <w:szCs w:val="28"/>
        </w:rPr>
        <w:t xml:space="preserve">» является обязательной частью коррекционно-развивающей области учебного плана при реализации </w:t>
      </w:r>
      <w:r w:rsidR="000853D4">
        <w:rPr>
          <w:rFonts w:ascii="Times New Roman" w:hAnsi="Times New Roman" w:cs="Times New Roman"/>
          <w:sz w:val="28"/>
          <w:szCs w:val="28"/>
        </w:rPr>
        <w:t>Ф</w:t>
      </w:r>
      <w:r w:rsidRPr="001B697F">
        <w:rPr>
          <w:rFonts w:ascii="Times New Roman" w:hAnsi="Times New Roman" w:cs="Times New Roman"/>
          <w:sz w:val="28"/>
          <w:szCs w:val="28"/>
        </w:rPr>
        <w:t xml:space="preserve">АОП </w:t>
      </w:r>
      <w:r w:rsidR="007B4545">
        <w:rPr>
          <w:rFonts w:ascii="Times New Roman" w:hAnsi="Times New Roman" w:cs="Times New Roman"/>
          <w:sz w:val="28"/>
          <w:szCs w:val="28"/>
        </w:rPr>
        <w:t>Н</w:t>
      </w:r>
      <w:r w:rsidRPr="001B697F">
        <w:rPr>
          <w:rFonts w:ascii="Times New Roman" w:hAnsi="Times New Roman" w:cs="Times New Roman"/>
          <w:sz w:val="28"/>
          <w:szCs w:val="28"/>
        </w:rPr>
        <w:t>ОО</w:t>
      </w:r>
      <w:r w:rsidR="00ED48D6">
        <w:rPr>
          <w:rFonts w:ascii="Times New Roman" w:hAnsi="Times New Roman" w:cs="Times New Roman"/>
          <w:sz w:val="28"/>
          <w:szCs w:val="28"/>
        </w:rPr>
        <w:t xml:space="preserve"> для</w:t>
      </w:r>
      <w:r w:rsidRPr="001B697F">
        <w:rPr>
          <w:rFonts w:ascii="Times New Roman" w:hAnsi="Times New Roman" w:cs="Times New Roman"/>
          <w:sz w:val="28"/>
          <w:szCs w:val="28"/>
        </w:rPr>
        <w:t xml:space="preserve"> обучающихся с ЗПР.</w:t>
      </w:r>
      <w:r w:rsidR="00903298" w:rsidRPr="00903298">
        <w:t xml:space="preserve"> </w:t>
      </w:r>
      <w:r w:rsidR="00903298" w:rsidRPr="00903298">
        <w:rPr>
          <w:rFonts w:ascii="Times New Roman" w:hAnsi="Times New Roman" w:cs="Times New Roman"/>
          <w:sz w:val="28"/>
          <w:szCs w:val="28"/>
        </w:rPr>
        <w:t>Он обеспечивается логопедическим сопровождением и направлен на преодоление и/или ослабление речевых нарушений у обучающихся 1–4 классов, получающих образование в соответствии с ФАОП НОО для обучающихся с ЗПР.</w:t>
      </w:r>
    </w:p>
    <w:p w:rsidR="000E4BED" w:rsidRDefault="000E4BED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ED" w:rsidRPr="000E4BED" w:rsidRDefault="000E4BED" w:rsidP="000E4BED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2" w:name="_Toc147498875"/>
      <w:r w:rsidRPr="000E4BED">
        <w:rPr>
          <w:rFonts w:ascii="Times New Roman" w:hAnsi="Times New Roman"/>
          <w:b/>
          <w:color w:val="auto"/>
          <w:sz w:val="28"/>
        </w:rPr>
        <w:t>Общая характеристика курса «</w:t>
      </w:r>
      <w:r w:rsidR="008D7E57">
        <w:rPr>
          <w:rFonts w:ascii="Times New Roman" w:hAnsi="Times New Roman"/>
          <w:b/>
          <w:color w:val="auto"/>
          <w:sz w:val="28"/>
        </w:rPr>
        <w:t>Логопедические занятия</w:t>
      </w:r>
      <w:r w:rsidRPr="000E4BED">
        <w:rPr>
          <w:rFonts w:ascii="Times New Roman" w:hAnsi="Times New Roman"/>
          <w:b/>
          <w:color w:val="auto"/>
          <w:sz w:val="28"/>
        </w:rPr>
        <w:t>»</w:t>
      </w:r>
      <w:bookmarkEnd w:id="2"/>
    </w:p>
    <w:p w:rsidR="00ED6DD8" w:rsidRDefault="00ED6DD8" w:rsidP="00ED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64F">
        <w:rPr>
          <w:rFonts w:ascii="Times New Roman" w:hAnsi="Times New Roman" w:cs="Times New Roman"/>
          <w:sz w:val="28"/>
          <w:szCs w:val="28"/>
        </w:rPr>
        <w:t>Содержание курса «</w:t>
      </w:r>
      <w:r w:rsidR="008D7E57">
        <w:rPr>
          <w:rFonts w:ascii="Times New Roman" w:hAnsi="Times New Roman" w:cs="Times New Roman"/>
          <w:sz w:val="28"/>
          <w:szCs w:val="28"/>
        </w:rPr>
        <w:t>Логопедические</w:t>
      </w:r>
      <w:r w:rsidRPr="0036364F">
        <w:rPr>
          <w:rFonts w:ascii="Times New Roman" w:hAnsi="Times New Roman" w:cs="Times New Roman"/>
          <w:sz w:val="28"/>
          <w:szCs w:val="28"/>
        </w:rPr>
        <w:t xml:space="preserve"> занятия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6364F">
        <w:rPr>
          <w:rFonts w:ascii="Times New Roman" w:hAnsi="Times New Roman" w:cs="Times New Roman"/>
          <w:sz w:val="28"/>
          <w:szCs w:val="28"/>
        </w:rPr>
        <w:t xml:space="preserve"> определяется исходя из требований ФГОС НОО </w:t>
      </w:r>
      <w:r w:rsidR="00997C4B">
        <w:rPr>
          <w:rFonts w:ascii="Times New Roman" w:hAnsi="Times New Roman" w:cs="Times New Roman"/>
          <w:sz w:val="28"/>
          <w:szCs w:val="28"/>
        </w:rPr>
        <w:t xml:space="preserve">для </w:t>
      </w:r>
      <w:r w:rsidRPr="0036364F">
        <w:rPr>
          <w:rFonts w:ascii="Times New Roman" w:hAnsi="Times New Roman" w:cs="Times New Roman"/>
          <w:sz w:val="28"/>
          <w:szCs w:val="28"/>
        </w:rPr>
        <w:t>обучающихся с ОВЗ</w:t>
      </w:r>
      <w:r>
        <w:rPr>
          <w:rFonts w:ascii="Times New Roman" w:hAnsi="Times New Roman" w:cs="Times New Roman"/>
          <w:sz w:val="28"/>
          <w:szCs w:val="28"/>
        </w:rPr>
        <w:t xml:space="preserve"> и направлено на коррекцию имеющихся недостатков в </w:t>
      </w:r>
      <w:r w:rsidRPr="00ED6DD8">
        <w:rPr>
          <w:rFonts w:ascii="Times New Roman" w:hAnsi="Times New Roman" w:cs="Times New Roman"/>
          <w:sz w:val="28"/>
          <w:szCs w:val="28"/>
        </w:rPr>
        <w:t>развитии ребенка, препятствующих освоению программы. Курс является обязательной частью ФАОП НОО для обучающихся с ЗПР (вариант 7.2.) и реализуется</w:t>
      </w:r>
      <w:r w:rsidRPr="0036364F">
        <w:rPr>
          <w:rFonts w:ascii="Times New Roman" w:hAnsi="Times New Roman" w:cs="Times New Roman"/>
          <w:sz w:val="28"/>
          <w:szCs w:val="28"/>
        </w:rPr>
        <w:t xml:space="preserve"> на протяжении всего периода обучения</w:t>
      </w:r>
      <w:r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ED6DD8" w:rsidRDefault="00ED6DD8" w:rsidP="00ED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реализуется учителем-</w:t>
      </w:r>
      <w:r w:rsidR="0006794F">
        <w:rPr>
          <w:rFonts w:ascii="Times New Roman" w:hAnsi="Times New Roman" w:cs="Times New Roman"/>
          <w:sz w:val="28"/>
          <w:szCs w:val="28"/>
        </w:rPr>
        <w:t>логопедом</w:t>
      </w:r>
      <w:r>
        <w:rPr>
          <w:rFonts w:ascii="Times New Roman" w:hAnsi="Times New Roman" w:cs="Times New Roman"/>
          <w:sz w:val="28"/>
          <w:szCs w:val="28"/>
        </w:rPr>
        <w:t xml:space="preserve"> во внеурочной деятельности на индивидуальных и</w:t>
      </w:r>
      <w:r w:rsidRPr="00EA29C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или подгрупповых</w:t>
      </w:r>
      <w:r w:rsidRPr="00E6209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групповых коррекционно-развивающих занятиях. </w:t>
      </w:r>
    </w:p>
    <w:p w:rsidR="00ED6DD8" w:rsidRDefault="00ED6DD8" w:rsidP="00ED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разброс и неоднородность состояний при ЗПР,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процессов, определяют необходимость дифференцированного подхода к обучающимся в процессе реализации курса. Предусматривается гибкость выбора тематического каркаса с учетом типологических особенностей группы школьников с ЗПР. </w:t>
      </w:r>
    </w:p>
    <w:p w:rsidR="00234CAE" w:rsidRDefault="00234CAE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70C96" w:rsidRPr="001E43FE" w:rsidRDefault="001E3BDB" w:rsidP="001E43FE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3" w:name="_Toc147498876"/>
      <w:r w:rsidRPr="001E43FE">
        <w:rPr>
          <w:rFonts w:ascii="Times New Roman" w:hAnsi="Times New Roman"/>
          <w:b/>
          <w:color w:val="auto"/>
          <w:sz w:val="28"/>
        </w:rPr>
        <w:t>Цель и задачи</w:t>
      </w:r>
      <w:r w:rsidR="00CF6042">
        <w:rPr>
          <w:rFonts w:ascii="Times New Roman" w:hAnsi="Times New Roman"/>
          <w:b/>
          <w:color w:val="auto"/>
          <w:sz w:val="28"/>
        </w:rPr>
        <w:t xml:space="preserve"> курса</w:t>
      </w:r>
      <w:bookmarkEnd w:id="3"/>
    </w:p>
    <w:p w:rsidR="007C59BB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59B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Цель курса </w:t>
      </w:r>
      <w:r w:rsidR="008D7E57" w:rsidRPr="008D7E5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заключается в диагностике, коррекции и развитии всех сторон устной речи (фонетико-фонематической, лексико-грамматической, синтаксической), связной речи, профилактике и коррекции нарушений письменной речи.</w:t>
      </w:r>
    </w:p>
    <w:p w:rsidR="0006794F" w:rsidRPr="007C59BB" w:rsidRDefault="0006794F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Целевой ориентир курса 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Логопедические</w:t>
      </w: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занятия» предполагает развитие у обучающихся с ЗПР не только речевых умений и навыков, но и навыков социальной (жизненной) компетенции.</w:t>
      </w:r>
    </w:p>
    <w:p w:rsidR="007C59BB" w:rsidRPr="007C59BB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7C59B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Задачи курса: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коррекция и развитие звукопроизношения (постановка, автоматизация, дифференциация звуков речи); 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восполнение дефицитов в формировании фонематических процессов;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пополнение, расширение и уточнение пассивного и активного словаря;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коррекция нарушений/недостатков грамматического строя речи (синтаксической структуры речевых высказываний, словоизменения и словообразования);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формирование и развитие связной речи, диалогической и монологической форм речи;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формирование и развитие коммуникативной функции речи;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профилактика и коррекция нарушений чтения и письма;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развитие зрительно-пространственных и пространственно-временных представлений;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расширение представлений об окружающей действительности;</w:t>
      </w:r>
    </w:p>
    <w:p w:rsidR="007C59BB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обогащение речевого опыта, способствующего развитию познавательных процессов.</w:t>
      </w:r>
    </w:p>
    <w:p w:rsidR="007C59BB" w:rsidRPr="00036539" w:rsidRDefault="00036539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Курс 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Логопедические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занятия» реализуется на протяжении всего уровня начального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общего 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образования и позволяет последовательно и постепенно преодолевать/минимизировать имеющиеся у обучающихся с ЗПР речевые нарушения, а также обусловленные ими разнообразные трудности в обучении, развивать коммуникативные навыки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1E3BDB" w:rsidRPr="00A261DA" w:rsidRDefault="001E3BDB" w:rsidP="00A261DA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4" w:name="_Toc147498877"/>
      <w:r w:rsidRPr="00A261DA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Start w:id="5" w:name="_Hlk49148905"/>
      <w:bookmarkEnd w:id="4"/>
    </w:p>
    <w:p w:rsidR="00036539" w:rsidRDefault="00036539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539">
        <w:rPr>
          <w:rFonts w:ascii="Times New Roman" w:hAnsi="Times New Roman" w:cs="Times New Roman"/>
          <w:sz w:val="28"/>
          <w:szCs w:val="28"/>
        </w:rPr>
        <w:t xml:space="preserve">Особенностью построения курса 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Логопедические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занятия» </w:t>
      </w:r>
      <w:r w:rsidRPr="00036539">
        <w:rPr>
          <w:rFonts w:ascii="Times New Roman" w:hAnsi="Times New Roman" w:cs="Times New Roman"/>
          <w:sz w:val="28"/>
          <w:szCs w:val="28"/>
        </w:rPr>
        <w:t xml:space="preserve">является индивидуально-ориентированное логопедическое сопровождение с учетом особых образовательных потребностей обучающихся с ЗПР, их индивидуальных особенностей и возможностей (в соответствии с рекомендациями ПМПК и </w:t>
      </w:r>
      <w:proofErr w:type="spellStart"/>
      <w:r w:rsidRPr="0003653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036539">
        <w:rPr>
          <w:rFonts w:ascii="Times New Roman" w:hAnsi="Times New Roman" w:cs="Times New Roman"/>
          <w:sz w:val="28"/>
          <w:szCs w:val="28"/>
        </w:rPr>
        <w:t>).</w:t>
      </w:r>
    </w:p>
    <w:p w:rsidR="007C59BB" w:rsidRPr="007C59BB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9BB">
        <w:rPr>
          <w:rFonts w:ascii="Times New Roman" w:hAnsi="Times New Roman" w:cs="Times New Roman"/>
          <w:sz w:val="28"/>
          <w:szCs w:val="28"/>
        </w:rPr>
        <w:t>Содержание коррекционного курса включает в себя следующие модули:</w:t>
      </w:r>
    </w:p>
    <w:p w:rsidR="007C59BB" w:rsidRPr="00165D9C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D9C">
        <w:rPr>
          <w:rFonts w:ascii="Times New Roman" w:hAnsi="Times New Roman" w:cs="Times New Roman"/>
          <w:sz w:val="28"/>
          <w:szCs w:val="28"/>
        </w:rPr>
        <w:t>1.</w:t>
      </w:r>
      <w:r w:rsidRPr="00165D9C">
        <w:rPr>
          <w:rFonts w:ascii="Times New Roman" w:hAnsi="Times New Roman" w:cs="Times New Roman"/>
          <w:sz w:val="28"/>
          <w:szCs w:val="28"/>
        </w:rPr>
        <w:tab/>
      </w:r>
      <w:r w:rsidR="00165D9C" w:rsidRPr="00165D9C">
        <w:rPr>
          <w:rFonts w:ascii="Times New Roman" w:eastAsia="Times New Roman" w:hAnsi="Times New Roman" w:cs="Times New Roman"/>
          <w:bCs/>
          <w:sz w:val="28"/>
          <w:szCs w:val="28"/>
        </w:rPr>
        <w:t>Развитие фонетико-фонематической стороны речи</w:t>
      </w:r>
      <w:r w:rsidRPr="00165D9C">
        <w:rPr>
          <w:rFonts w:ascii="Times New Roman" w:hAnsi="Times New Roman" w:cs="Times New Roman"/>
          <w:sz w:val="28"/>
          <w:szCs w:val="28"/>
        </w:rPr>
        <w:t>.</w:t>
      </w:r>
    </w:p>
    <w:p w:rsidR="007C59BB" w:rsidRPr="00165D9C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D9C">
        <w:rPr>
          <w:rFonts w:ascii="Times New Roman" w:hAnsi="Times New Roman" w:cs="Times New Roman"/>
          <w:sz w:val="28"/>
          <w:szCs w:val="28"/>
        </w:rPr>
        <w:t>2.</w:t>
      </w:r>
      <w:r w:rsidRPr="00165D9C">
        <w:rPr>
          <w:rFonts w:ascii="Times New Roman" w:hAnsi="Times New Roman" w:cs="Times New Roman"/>
          <w:sz w:val="28"/>
          <w:szCs w:val="28"/>
        </w:rPr>
        <w:tab/>
      </w:r>
      <w:r w:rsidR="00165D9C" w:rsidRPr="00165D9C">
        <w:rPr>
          <w:rFonts w:ascii="Times New Roman" w:hAnsi="Times New Roman" w:cs="Times New Roman"/>
          <w:bCs/>
          <w:sz w:val="28"/>
          <w:szCs w:val="28"/>
        </w:rPr>
        <w:t>Развитие лексико-грамматической стороны речи</w:t>
      </w:r>
      <w:r w:rsidRPr="00165D9C">
        <w:rPr>
          <w:rFonts w:ascii="Times New Roman" w:hAnsi="Times New Roman" w:cs="Times New Roman"/>
          <w:sz w:val="28"/>
          <w:szCs w:val="28"/>
        </w:rPr>
        <w:t>.</w:t>
      </w:r>
    </w:p>
    <w:p w:rsidR="007C59BB" w:rsidRPr="00165D9C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D9C">
        <w:rPr>
          <w:rFonts w:ascii="Times New Roman" w:hAnsi="Times New Roman" w:cs="Times New Roman"/>
          <w:sz w:val="28"/>
          <w:szCs w:val="28"/>
        </w:rPr>
        <w:t>3.</w:t>
      </w:r>
      <w:r w:rsidRPr="00165D9C">
        <w:rPr>
          <w:rFonts w:ascii="Times New Roman" w:hAnsi="Times New Roman" w:cs="Times New Roman"/>
          <w:sz w:val="28"/>
          <w:szCs w:val="28"/>
        </w:rPr>
        <w:tab/>
      </w:r>
      <w:r w:rsidR="00165D9C" w:rsidRPr="00165D9C">
        <w:rPr>
          <w:rFonts w:ascii="Times New Roman" w:hAnsi="Times New Roman" w:cs="Times New Roman"/>
          <w:sz w:val="28"/>
          <w:szCs w:val="28"/>
        </w:rPr>
        <w:t>Формирование связной речи. Основы коммуникации</w:t>
      </w:r>
      <w:r w:rsidRPr="00165D9C">
        <w:rPr>
          <w:rFonts w:ascii="Times New Roman" w:hAnsi="Times New Roman" w:cs="Times New Roman"/>
          <w:sz w:val="28"/>
          <w:szCs w:val="28"/>
        </w:rPr>
        <w:t>.</w:t>
      </w:r>
    </w:p>
    <w:p w:rsidR="00A205F2" w:rsidRDefault="00437B4E" w:rsidP="001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Содержание коррекционного курса учителя-логопеда определяется в строгом соответствии с требованиями к результату изучения учебных предметов «Обучение грамоте», «Русский язык» и основывается на использовании учебного материала.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 xml:space="preserve">Продолжительность и интенсивность занятий определяются индивидуально с учетом рекомендаций </w:t>
      </w:r>
      <w:proofErr w:type="spellStart"/>
      <w:r w:rsidRPr="00437B4E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437B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37B4E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437B4E">
        <w:rPr>
          <w:rFonts w:ascii="Times New Roman" w:hAnsi="Times New Roman" w:cs="Times New Roman"/>
          <w:sz w:val="28"/>
          <w:szCs w:val="28"/>
        </w:rPr>
        <w:t xml:space="preserve">, но не реже 2-х раз в неделю. 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Ориентировочная продолжительность логопедических занятий определяется в соответствии с санитарно-эпидемиологическими требованиями и не должна превышать: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•</w:t>
      </w:r>
      <w:r w:rsidRPr="00437B4E">
        <w:rPr>
          <w:rFonts w:ascii="Times New Roman" w:hAnsi="Times New Roman" w:cs="Times New Roman"/>
          <w:sz w:val="28"/>
          <w:szCs w:val="28"/>
        </w:rPr>
        <w:tab/>
        <w:t>для группового занятия – 40 минут;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•</w:t>
      </w:r>
      <w:r w:rsidRPr="00437B4E">
        <w:rPr>
          <w:rFonts w:ascii="Times New Roman" w:hAnsi="Times New Roman" w:cs="Times New Roman"/>
          <w:sz w:val="28"/>
          <w:szCs w:val="28"/>
        </w:rPr>
        <w:tab/>
        <w:t>для подгруппового занятия – 30–40 минут;</w:t>
      </w:r>
    </w:p>
    <w:p w:rsid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•</w:t>
      </w:r>
      <w:r w:rsidRPr="00437B4E">
        <w:rPr>
          <w:rFonts w:ascii="Times New Roman" w:hAnsi="Times New Roman" w:cs="Times New Roman"/>
          <w:sz w:val="28"/>
          <w:szCs w:val="28"/>
        </w:rPr>
        <w:tab/>
        <w:t>для индивидуального занятия – 20–30 минут.</w:t>
      </w:r>
    </w:p>
    <w:p w:rsidR="00437B4E" w:rsidRPr="00165D9C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8B3" w:rsidRPr="00B80A35" w:rsidRDefault="00F768B3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6" w:name="_Toc147498878"/>
      <w:bookmarkEnd w:id="5"/>
      <w:r w:rsidRPr="00B80A35">
        <w:rPr>
          <w:rFonts w:ascii="Times New Roman" w:hAnsi="Times New Roman"/>
          <w:b/>
          <w:color w:val="auto"/>
          <w:sz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курса</w:t>
      </w:r>
      <w:bookmarkEnd w:id="6"/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 xml:space="preserve">В логопедической работе с младшими школьниками с ЗПР исключительно важно формировать положительную мотивацию к речевому </w:t>
      </w:r>
      <w:r w:rsidRPr="00360F4D">
        <w:rPr>
          <w:rFonts w:ascii="Times New Roman" w:hAnsi="Times New Roman" w:cs="Times New Roman"/>
          <w:sz w:val="28"/>
          <w:szCs w:val="28"/>
        </w:rPr>
        <w:lastRenderedPageBreak/>
        <w:t>взаимодействию, способность ориентироваться в заданиях, развивать навыки анализа и синтеза (на речевом материале), учить обдумывать и планировать предстоящую деятельность, следить за правильностью ее выполнения, рассказывать о проделанном и адекватно оценивать результат деятельности.</w:t>
      </w:r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 xml:space="preserve">На логопедических занятиях обучающиеся с ЗПР выполняют различные устные и письменные задания, направленные на звуковой анализ слова, учатся различать звуки и буквы, соединять звуки и слоги в слова, выстраивать фразы, составлять связные высказывания, что способствует развитию устной и письменной речи. </w:t>
      </w:r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>Обучающихся с ЗПР необходимо максимально развернуто знакомить с новым материалом, используя при этом доступные алгоритмы, определяющие порядок выполнения действий. Например, могут применяться пошаговая памятка или знаково-символическая карточка с этапами выполнения заданий.</w:t>
      </w:r>
    </w:p>
    <w:p w:rsid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>При изучении звуков и букв полезно задействовать различные анализаторы: слуховой, зрительный, кинестетический (написание букв в воздухе, принятие телесной позы, сходной с изучаемой буквой, написание букв на сыпучем материале (песке, манке и т. п.), поиск буквы в «зашумленном» изображении).</w:t>
      </w:r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 xml:space="preserve">На логопедических занятиях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360F4D">
        <w:rPr>
          <w:rFonts w:ascii="Times New Roman" w:hAnsi="Times New Roman" w:cs="Times New Roman"/>
          <w:sz w:val="28"/>
          <w:szCs w:val="28"/>
        </w:rPr>
        <w:t xml:space="preserve"> выкладывают графические схемы фишками и полосками; работают с разрезной азбукой, слоговыми таблицами, абаком и пр.</w:t>
      </w:r>
    </w:p>
    <w:p w:rsid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>Активно используются упражнения, способствующие стимулированию познавательной активности, развитию мыслительных операций на речевом материале (выделение четвертого лишнего, ребусы, анаграммы и др.), с учетом достигнутого уровня познавательной деятельности (при низком уровне задания предлагаются преимущественно на иллюстративном материале).</w:t>
      </w:r>
    </w:p>
    <w:p w:rsidR="00A8052F" w:rsidRP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Для автоматизации формируемого навыка, упрочения связей между языковыми </w:t>
      </w:r>
      <w:proofErr w:type="spellStart"/>
      <w:r w:rsidRPr="00A8052F">
        <w:rPr>
          <w:rFonts w:ascii="Times New Roman" w:hAnsi="Times New Roman" w:cs="Times New Roman"/>
          <w:sz w:val="28"/>
          <w:szCs w:val="28"/>
        </w:rPr>
        <w:t>единицаминеобходимо</w:t>
      </w:r>
      <w:proofErr w:type="spellEnd"/>
      <w:r w:rsidRPr="00A8052F">
        <w:rPr>
          <w:rFonts w:ascii="Times New Roman" w:hAnsi="Times New Roman" w:cs="Times New Roman"/>
          <w:sz w:val="28"/>
          <w:szCs w:val="28"/>
        </w:rPr>
        <w:t xml:space="preserve"> систематически повторять и закреплять пройденный материал, используя приемы актуализации имеющихся знаний (визуальную опору, памятку).</w:t>
      </w:r>
    </w:p>
    <w:p w:rsidR="00A8052F" w:rsidRP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Применяемый на занятиях словарный материал следует уточнять, пополнять, расширять путем соотнесения с предметами и явлениями окружающего мира при активном использовании </w:t>
      </w:r>
      <w:proofErr w:type="spellStart"/>
      <w:r w:rsidRPr="00A8052F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A8052F">
        <w:rPr>
          <w:rFonts w:ascii="Times New Roman" w:hAnsi="Times New Roman" w:cs="Times New Roman"/>
          <w:sz w:val="28"/>
          <w:szCs w:val="28"/>
        </w:rPr>
        <w:t>. Следует учить детей самостоятельно находить необходимую информацию, используя для этого разные источники (словарь, интернет, энциклопедию).</w:t>
      </w:r>
    </w:p>
    <w:p w:rsid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При обучении </w:t>
      </w:r>
      <w:proofErr w:type="spellStart"/>
      <w:proofErr w:type="gramStart"/>
      <w:r w:rsidRPr="00A8052F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A8052F">
        <w:rPr>
          <w:rFonts w:ascii="Times New Roman" w:hAnsi="Times New Roman" w:cs="Times New Roman"/>
          <w:sz w:val="28"/>
          <w:szCs w:val="28"/>
        </w:rPr>
        <w:t>-буквенному</w:t>
      </w:r>
      <w:proofErr w:type="gramEnd"/>
      <w:r w:rsidRPr="00A8052F">
        <w:rPr>
          <w:rFonts w:ascii="Times New Roman" w:hAnsi="Times New Roman" w:cs="Times New Roman"/>
          <w:sz w:val="28"/>
          <w:szCs w:val="28"/>
        </w:rPr>
        <w:t xml:space="preserve"> анализу работа выстраивается пошагово, начиная с выделения звуков в слове, и лишь потом используется моделирование звукового состава слова (с последующим декодированием).</w:t>
      </w:r>
    </w:p>
    <w:p w:rsid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>Следует учить обучающихся с ЗПР осознавать возникающие трудности и при их наличии обращаться за помощью. При необходимости следует облегчать техническую сторону выполнения письменных заданий (письмо в тетрадях с сетчатой разлиновкой, обозначение точками интервалов между буквами (слогами), обводка пунктирных изображений букв, слогов, слов, использование определенных обозначений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CB5" w:rsidRPr="00B80A35" w:rsidRDefault="00E76365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7" w:name="_Toc147498879"/>
      <w:r w:rsidRPr="00B80A35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7"/>
    </w:p>
    <w:p w:rsidR="00A8052F" w:rsidRP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>Коррекционный курс «</w:t>
      </w:r>
      <w:r>
        <w:rPr>
          <w:rFonts w:ascii="Times New Roman" w:hAnsi="Times New Roman" w:cs="Times New Roman"/>
          <w:sz w:val="28"/>
          <w:szCs w:val="28"/>
        </w:rPr>
        <w:t>Логопедические</w:t>
      </w:r>
      <w:r w:rsidRPr="00A8052F">
        <w:rPr>
          <w:rFonts w:ascii="Times New Roman" w:hAnsi="Times New Roman" w:cs="Times New Roman"/>
          <w:sz w:val="28"/>
          <w:szCs w:val="28"/>
        </w:rPr>
        <w:t xml:space="preserve"> занятия» является частью программы коррекционной работы и обязателен для изучения. В соответствии с учебным планом ФАОП НОО для обучающихся с ЗПР на изучение курса отводится 2 часа в неделю. </w:t>
      </w:r>
    </w:p>
    <w:p w:rsidR="00B80A35" w:rsidRPr="00F51AFB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Данная рабочая программа рассчитана на 66 часов для обучающихся 1-ых классов и на 68 часов для обучающихся 2–4-ых классов (2 часа занятий в неделю, 33–34 учебные недели в году). </w:t>
      </w:r>
      <w:r w:rsidR="00B80A35" w:rsidRPr="00F51AFB">
        <w:rPr>
          <w:rFonts w:ascii="Times New Roman" w:hAnsi="Times New Roman" w:cs="Times New Roman"/>
          <w:sz w:val="28"/>
          <w:szCs w:val="28"/>
        </w:rPr>
        <w:br w:type="page"/>
      </w:r>
    </w:p>
    <w:p w:rsidR="00B80A35" w:rsidRPr="000B6286" w:rsidRDefault="00B80A35" w:rsidP="00B80A35">
      <w:pPr>
        <w:pStyle w:val="1"/>
        <w:rPr>
          <w:caps/>
        </w:rPr>
      </w:pPr>
      <w:bookmarkStart w:id="8" w:name="_Toc99284465"/>
      <w:bookmarkStart w:id="9" w:name="_Toc147498880"/>
      <w:r w:rsidRPr="000B6286">
        <w:rPr>
          <w:caps/>
        </w:rPr>
        <w:lastRenderedPageBreak/>
        <w:t>ОСНОВНОЕ СОДЕРЖАНИЕ коррекционного курса «</w:t>
      </w:r>
      <w:r w:rsidR="0002128E">
        <w:rPr>
          <w:caps/>
        </w:rPr>
        <w:t>ЛОГОПЕДИЧЕСКИЕ</w:t>
      </w:r>
      <w:r w:rsidRPr="000B6286">
        <w:rPr>
          <w:caps/>
        </w:rPr>
        <w:t xml:space="preserve"> занятия» по годам обучения</w:t>
      </w:r>
      <w:bookmarkEnd w:id="8"/>
      <w:bookmarkEnd w:id="9"/>
      <w:r w:rsidRPr="000B6286">
        <w:rPr>
          <w:caps/>
        </w:rPr>
        <w:t xml:space="preserve"> </w:t>
      </w:r>
    </w:p>
    <w:p w:rsidR="00C84C74" w:rsidRDefault="00C84C74" w:rsidP="000D0F55">
      <w:pPr>
        <w:pStyle w:val="af0"/>
        <w:spacing w:line="240" w:lineRule="auto"/>
        <w:ind w:firstLine="709"/>
        <w:rPr>
          <w:b/>
        </w:rPr>
      </w:pPr>
    </w:p>
    <w:p w:rsidR="007137D7" w:rsidRPr="00B80A35" w:rsidRDefault="00F51AFB" w:rsidP="00B80A35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0" w:name="_Toc147498881"/>
      <w:r>
        <w:rPr>
          <w:rFonts w:ascii="Times New Roman" w:hAnsi="Times New Roman"/>
          <w:b/>
          <w:color w:val="auto"/>
          <w:sz w:val="28"/>
        </w:rPr>
        <w:t>1</w:t>
      </w:r>
      <w:r w:rsidR="007137D7" w:rsidRPr="00B80A35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0"/>
      <w:r w:rsidR="007137D7" w:rsidRPr="00B80A35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F51AFB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1AFB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02128E" w:rsidRPr="0002128E">
        <w:rPr>
          <w:rFonts w:ascii="Times New Roman" w:hAnsi="Times New Roman" w:cs="Times New Roman"/>
          <w:b/>
          <w:sz w:val="28"/>
          <w:szCs w:val="28"/>
        </w:rPr>
        <w:t>Развитие фонетико-фонематической стороны речи</w:t>
      </w:r>
      <w:r w:rsidRPr="00F51AFB">
        <w:rPr>
          <w:rFonts w:ascii="Times New Roman" w:hAnsi="Times New Roman" w:cs="Times New Roman"/>
          <w:b/>
          <w:sz w:val="28"/>
          <w:szCs w:val="28"/>
        </w:rPr>
        <w:t>»</w:t>
      </w:r>
    </w:p>
    <w:p w:rsidR="00F51AFB" w:rsidRPr="0002128E" w:rsidRDefault="0002128E" w:rsidP="00F51A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128E">
        <w:rPr>
          <w:rFonts w:ascii="Times New Roman" w:hAnsi="Times New Roman" w:cs="Times New Roman"/>
          <w:bCs/>
          <w:sz w:val="28"/>
          <w:szCs w:val="28"/>
        </w:rPr>
        <w:t xml:space="preserve">Дифференциация речевых и неречевых звуков. Образование и различение звуков по артикуляционным и акустическим характеристикам. Уточнение артикуляционных укладов гласных и согласных звуков. Коррекция и развитие звукопроизношения. Определение места звука в слогах и словах. Определение количества, последовательности звуков в слове. Закрепление и различение образа печатных и письменных букв. Развитие зрительного внимания и восприятия на материале букв и предметных картинок. Развитие пространственно-временных представлений. Сравнение и различение согласных звуков: сонорных и шумных, звонких и глухих, твердых и мягких, свистящих и шипящих, взрывных и щелевых. Условно-графические обозначения звуков, составление схемы слога и слова. Слогообразующая роль гласного звука. Определение слоговой структуры слова путем ориентировки на гласные звуки. Сравнение слов с разным количеством слогов. Слоги прямые и обратные (СГ, ГС, СГС, ССГ, ГСС). Графические схемы прямых и обратных слогов. Деление слова на слоги. Подсчет количества слогов. Составление слов из прямых и обратных слогов. Чтение прямых и обратных слогов с использованием слоговой таблицы. Работа с ударением, его смыслоразличительная и фонетическая роль. Составление графических схем слогового состава слова с выделением места ударного и безударного слогов (Х-х; х-Х; Х-х-х; х-х-Х). Правописание гласных А, </w:t>
      </w:r>
      <w:proofErr w:type="gramStart"/>
      <w:r w:rsidRPr="0002128E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И в буквосочетаниях ща,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щу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ча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чу,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жи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>, ши. Формирование и развитие навыков письма и чтения, профилактика специфических ошибок.</w:t>
      </w:r>
    </w:p>
    <w:p w:rsidR="00BF306F" w:rsidRDefault="00BF306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06F" w:rsidRDefault="00BF306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06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4D34DE" w:rsidRPr="004D34DE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BF306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F306F" w:rsidRDefault="004D34DE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DE">
        <w:rPr>
          <w:rFonts w:ascii="Times New Roman" w:hAnsi="Times New Roman" w:cs="Times New Roman"/>
          <w:bCs/>
          <w:sz w:val="28"/>
          <w:szCs w:val="28"/>
        </w:rPr>
        <w:t>Выделение слова из речевого потока. Соотнесение слова и предмета (слова-предметы). Соотнесение слова и названия действия (слова-действия). Соотнесение слова и признака (слова-признаки), подбор слов, обозначающих признаки. Активизация и обогащение словаря по лексическим темам. Работа с синонимами и антонимами. Отработка форм множественного и единственного числа существительных.  Образование новых слов различными способами по образцу, по словесной инструкции, с опорой на картинки (с помощью суффиксов – образование слов с уменьшительно-ласкательным значением, названий детенышей птиц и животных, слов-признаков от слов-предметов; с помощью приставок – образование глаголов совершенного вида).  Формирование и развитие навыков письма и чтения, профилактика специфических ошибок.</w:t>
      </w:r>
    </w:p>
    <w:p w:rsidR="004D34DE" w:rsidRPr="004D34DE" w:rsidRDefault="004D34DE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F07" w:rsidRPr="00046F07" w:rsidRDefault="00046F07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F07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4D34DE" w:rsidRPr="004D34DE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046F0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46F07" w:rsidRPr="004D34DE" w:rsidRDefault="004D34DE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DE">
        <w:rPr>
          <w:rFonts w:ascii="Times New Roman" w:hAnsi="Times New Roman" w:cs="Times New Roman"/>
          <w:bCs/>
          <w:sz w:val="28"/>
          <w:szCs w:val="28"/>
        </w:rPr>
        <w:lastRenderedPageBreak/>
        <w:t>Различение слова и предложения. Составление предложений с использованием слов, обозначающих предметы, действия, признаки (с опорой на образец и картинки). Работа с деформированным предложением и текстом. Моделирование коммуникативных ситуаций с использованием формул речевого этикета. Составление коротких описательных рассказов на заданную тему с опорой на образец. Составление коротких повествовательных текстов с опорой на сюжетные картинки, по опорным словам. Списывание предложений и короткого текста. Формирование и развитие навыков письма и чтения, профилактика специфических ошибок.</w:t>
      </w:r>
    </w:p>
    <w:p w:rsidR="00046F07" w:rsidRPr="00046F07" w:rsidRDefault="00046F07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F07" w:rsidRPr="00BF306F" w:rsidRDefault="00046F07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E932F1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1" w:name="_Toc147498882"/>
      <w:r>
        <w:rPr>
          <w:rFonts w:ascii="Times New Roman" w:hAnsi="Times New Roman"/>
          <w:b/>
          <w:color w:val="auto"/>
          <w:sz w:val="28"/>
        </w:rPr>
        <w:t>1 ДОПОЛНИТЕЛЬНЫЙ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1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613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B261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 xml:space="preserve">Коррекция и развитие звукопроизношения. Дифференциация гласных и согласных звуков, различение звонких и глухих, твердых и мягких согласных звуков. Узнавание «зашумленных» букв (перечеркнутых, наложенных друг на друга). Отработка заглавных букв. Опознание правильно и зеркально изображенных печатных и рукописных букв. Развитие зрительного внимания и восприятия на материале букв и предметных картинок. Развитие пространственно-временных представлений. Дифференциация похожих гласных букв: </w:t>
      </w:r>
      <w:proofErr w:type="gramStart"/>
      <w:r w:rsidRPr="006823E4">
        <w:rPr>
          <w:rFonts w:ascii="Times New Roman" w:hAnsi="Times New Roman" w:cs="Times New Roman"/>
          <w:bCs/>
          <w:sz w:val="28"/>
          <w:szCs w:val="28"/>
        </w:rPr>
        <w:t>А-О</w:t>
      </w:r>
      <w:proofErr w:type="gramEnd"/>
      <w:r w:rsidRPr="006823E4">
        <w:rPr>
          <w:rFonts w:ascii="Times New Roman" w:hAnsi="Times New Roman" w:cs="Times New Roman"/>
          <w:bCs/>
          <w:sz w:val="28"/>
          <w:szCs w:val="28"/>
        </w:rPr>
        <w:t>, О-У, И-У. Дифференциация похожих гласных и согласных букв: И-Ш, И-Ц, З-Е, С-Э, С-Е, У-Ч, Л-А, А-Д, Л-Я. Звуковой и слоговой анализ слова. Профилактика фонематических, оптических и кинетических ошибок.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613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B261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 xml:space="preserve">Воспроизведение </w:t>
      </w:r>
      <w:proofErr w:type="spellStart"/>
      <w:r w:rsidRPr="006823E4">
        <w:rPr>
          <w:rFonts w:ascii="Times New Roman" w:hAnsi="Times New Roman" w:cs="Times New Roman"/>
          <w:bCs/>
          <w:sz w:val="28"/>
          <w:szCs w:val="28"/>
        </w:rPr>
        <w:t>слого</w:t>
      </w:r>
      <w:proofErr w:type="spellEnd"/>
      <w:r w:rsidRPr="006823E4">
        <w:rPr>
          <w:rFonts w:ascii="Times New Roman" w:hAnsi="Times New Roman" w:cs="Times New Roman"/>
          <w:bCs/>
          <w:sz w:val="28"/>
          <w:szCs w:val="28"/>
        </w:rPr>
        <w:t xml:space="preserve">-ритмической структуры слова с опорой на графические схемы. Уточнение значений слов при изменении позиции ударного слога. Многозначные слова. Слова, близкие и противоположные по значению. Отработка навыков согласования имени существительного и имени прилагательного, составления словосочетаний. Профилактика </w:t>
      </w:r>
      <w:proofErr w:type="spellStart"/>
      <w:r w:rsidRPr="006823E4">
        <w:rPr>
          <w:rFonts w:ascii="Times New Roman" w:hAnsi="Times New Roman" w:cs="Times New Roman"/>
          <w:bCs/>
          <w:sz w:val="28"/>
          <w:szCs w:val="28"/>
        </w:rPr>
        <w:t>аграмматизма</w:t>
      </w:r>
      <w:proofErr w:type="spellEnd"/>
      <w:r w:rsidRPr="006823E4">
        <w:rPr>
          <w:rFonts w:ascii="Times New Roman" w:hAnsi="Times New Roman" w:cs="Times New Roman"/>
          <w:bCs/>
          <w:sz w:val="28"/>
          <w:szCs w:val="28"/>
        </w:rPr>
        <w:t xml:space="preserve"> на письме.</w:t>
      </w:r>
    </w:p>
    <w:p w:rsidR="006823E4" w:rsidRPr="00B2613B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613B" w:rsidRPr="00000FF1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0FF1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000F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>Составление, запись и прочтение коротких предложений. Различение интонационных характеристик разных предложений (вопросительных, восклицательных). Составление распространенных предложений по вопросам педагога. Развитие диалогической речи (моделирование диалогов на заданную тему с использованием вежливых слов). Составление рассказа-описания с опорой на план. Чтение и пересказ коротких текстов / рассказов, содержащих диалоги персонажей.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32F1" w:rsidRPr="00B2613B" w:rsidRDefault="00E932F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6D766C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2" w:name="_Toc147498883"/>
      <w:r>
        <w:rPr>
          <w:rFonts w:ascii="Times New Roman" w:hAnsi="Times New Roman"/>
          <w:b/>
          <w:color w:val="auto"/>
          <w:sz w:val="28"/>
        </w:rPr>
        <w:lastRenderedPageBreak/>
        <w:t>2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2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041738" w:rsidRDefault="00041738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738">
        <w:rPr>
          <w:rFonts w:ascii="Times New Roman" w:hAnsi="Times New Roman" w:cs="Times New Roman"/>
          <w:bCs/>
          <w:sz w:val="28"/>
          <w:szCs w:val="28"/>
        </w:rPr>
        <w:t>Отработка и развитие произношения. Упражнение в различении и опознании букв, соответствующих гласным и согласным звукам. Дифференциация гласных 1 и 2 ряда. Уточнение представлений о слогообразующей функции гласных звуков. Уточнение акустико-артикуляционных характеристик твердых и мягких звуков, дифференциация согласных. Обозначение на письме мягких и твердых согласных. Отработка и закрепление умений делить слова на слоги, определять звуковой состав слогов. Формирование навыка слогового деления слова, определение количества звуков и слогов на слух. Придумывание слов на заданный слог. Конструирование слов из предложенных слогов. Составление графических схем. Работа со слоговыми таблицами для отработки техники чтения.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041738" w:rsidRDefault="00041738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738">
        <w:rPr>
          <w:rFonts w:ascii="Times New Roman" w:hAnsi="Times New Roman" w:cs="Times New Roman"/>
          <w:bCs/>
          <w:sz w:val="28"/>
          <w:szCs w:val="28"/>
        </w:rPr>
        <w:t>Различение слов: слово-предмет (одушевленные – неодушевленные), слово-признак, слово-действие. Слово и его значение. Работа со словами-паронимами. Прямое и переносное значение слова. Многозначные слова. Подбор однокоренных (родственных) слов. Обогащение словаря синонимами и антонимами. Образование существительных при помощи уменьшительно-ласкательных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очк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ечк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-ц-,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иц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-), суффикса -ниц- со значением вместилища,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тель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щик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льщик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-ник-) для образования названий профессий, названий детенышей животных и птиц.  Работа со словарными словами. Образование притяжательных прилагательных в мужском, женском и среднем родах. Образование качественных прилагательных с суффиксами: -н-, -лив- в мужском, женском и среднем родах. Образование относительных прилагательных с суффиксами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-/-ев- /-н-/-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енн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ск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ян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-/-ан-. Образование глаголов с помощью приставок (в-, вы-, при-, от-, у-, пере-),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ыва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ова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-а-, -я-, -и-, -е-, -л-). Употребление и написание глаголов с частицей НЕ. Местоимение. Согласование слов в числе и роде, составление словосочетаний с использованием алгоритма, карточек-подсказок.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274527" w:rsidRDefault="00274527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 xml:space="preserve">Составление предложений из предложенных слов, данных в начальной форме. Составление распространенных предложений по вопросам. Выделение главных членов предложения по вопросам. Развитие диалогической и монологической речи. Работа с разными текстами (повествованием, описанием, рассуждением). Определение главной мысли текста, </w:t>
      </w:r>
      <w:proofErr w:type="spellStart"/>
      <w:r w:rsidRPr="00274527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274527">
        <w:rPr>
          <w:rFonts w:ascii="Times New Roman" w:hAnsi="Times New Roman" w:cs="Times New Roman"/>
          <w:bCs/>
          <w:sz w:val="28"/>
          <w:szCs w:val="28"/>
        </w:rPr>
        <w:t xml:space="preserve">. Определение количества слов в предложении; количества предложений в тексте. Конструирование предложений с однородными членами. Составление описательных и повествовательных </w:t>
      </w:r>
      <w:proofErr w:type="gramStart"/>
      <w:r w:rsidRPr="00274527">
        <w:rPr>
          <w:rFonts w:ascii="Times New Roman" w:hAnsi="Times New Roman" w:cs="Times New Roman"/>
          <w:bCs/>
          <w:sz w:val="28"/>
          <w:szCs w:val="28"/>
        </w:rPr>
        <w:t>рассказов по опорным словам</w:t>
      </w:r>
      <w:proofErr w:type="gramEnd"/>
      <w:r w:rsidRPr="00274527">
        <w:rPr>
          <w:rFonts w:ascii="Times New Roman" w:hAnsi="Times New Roman" w:cs="Times New Roman"/>
          <w:bCs/>
          <w:sz w:val="28"/>
          <w:szCs w:val="28"/>
        </w:rPr>
        <w:t xml:space="preserve"> и плану. Составление рассказа по предложенному началу. Чтение и определение последовательности частей текста. Работа над </w:t>
      </w:r>
      <w:r w:rsidRPr="00274527">
        <w:rPr>
          <w:rFonts w:ascii="Times New Roman" w:hAnsi="Times New Roman" w:cs="Times New Roman"/>
          <w:bCs/>
          <w:sz w:val="28"/>
          <w:szCs w:val="28"/>
        </w:rPr>
        <w:lastRenderedPageBreak/>
        <w:t>пониманием прочитанного текста. Работа с деформированным текстом: нахождение лишних частей текста, составление связного текста.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4B046B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3" w:name="_Toc147498884"/>
      <w:r>
        <w:rPr>
          <w:rFonts w:ascii="Times New Roman" w:hAnsi="Times New Roman"/>
          <w:b/>
          <w:color w:val="auto"/>
          <w:sz w:val="28"/>
        </w:rPr>
        <w:t>3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3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46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4B046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274527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>Отработка четкого произношения. Уточнение характеристик смешиваемых фонем, различение букв (по оптическому и кинетическому сходству). Дифференциация звуков на речевом материале с постепенным усложнением (в слогах, словах, словосочетаниях, предложениях и тексте).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Pr="00312596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274527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 xml:space="preserve">Различение приставок и предлогов. Отработка слов с глухими и звонкими согласными в корне.  Слова с непроизносимым согласным звуком в корне (способы проверки). Работа со словарными словами. Число и род имен существительных. Отработка предложно-падежных конструкций, склонение имени существительного и имени прилагательного. Личные местоимения. Согласование глагола с именем существительным в </w:t>
      </w:r>
      <w:proofErr w:type="gramStart"/>
      <w:r w:rsidRPr="00274527">
        <w:rPr>
          <w:rFonts w:ascii="Times New Roman" w:hAnsi="Times New Roman" w:cs="Times New Roman"/>
          <w:bCs/>
          <w:sz w:val="28"/>
          <w:szCs w:val="28"/>
        </w:rPr>
        <w:t>числе,  роде</w:t>
      </w:r>
      <w:proofErr w:type="gramEnd"/>
      <w:r w:rsidRPr="00274527">
        <w:rPr>
          <w:rFonts w:ascii="Times New Roman" w:hAnsi="Times New Roman" w:cs="Times New Roman"/>
          <w:bCs/>
          <w:sz w:val="28"/>
          <w:szCs w:val="28"/>
        </w:rPr>
        <w:t>, изменение глаголов по времени.</w:t>
      </w:r>
    </w:p>
    <w:p w:rsidR="00274527" w:rsidRPr="004B046B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Pr="00312596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4B046B" w:rsidRDefault="0017025A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 xml:space="preserve">Работа с условно-графическими схемами предложений. Работа с деформированным предложением. Работа с текстом. Определение границ и количества предложений в тексте, количества слов в предложении. Работа на уровне предложения: составление / завершение предложений, дописывание подходящих слов (с использованием опорных слов), исключение лишних слов, редактирование и распространение предложений, нахождение главных членов предложения. Работа на уровне текста: </w:t>
      </w:r>
      <w:proofErr w:type="spellStart"/>
      <w:r w:rsidRPr="0017025A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17025A">
        <w:rPr>
          <w:rFonts w:ascii="Times New Roman" w:hAnsi="Times New Roman" w:cs="Times New Roman"/>
          <w:bCs/>
          <w:sz w:val="28"/>
          <w:szCs w:val="28"/>
        </w:rPr>
        <w:t>, составление плана, нахождение лишних предложений в тексте, сочинение продолжения текста.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Default="004B046B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Default="00312596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4" w:name="_Toc147498885"/>
      <w:r>
        <w:rPr>
          <w:rFonts w:ascii="Times New Roman" w:hAnsi="Times New Roman"/>
          <w:b/>
          <w:color w:val="auto"/>
          <w:sz w:val="28"/>
        </w:rPr>
        <w:t>4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4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17025A" w:rsidRPr="0017025A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17025A" w:rsidRDefault="0017025A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>Отработка четкого произношения. Уточнение характеристик смешиваемых фонем, различение букв (по оптическому и кинетическому сходству). Дифференциация звуков на речевом материале с постепенным усложнением (в слогах, словах, словосочетаниях, предложениях и тексте).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225C0F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5C0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17025A" w:rsidRPr="0017025A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225C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17025A" w:rsidRDefault="0017025A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 xml:space="preserve">Обогащение номинативного словаря. Различение и употребление синонимов, антонимов, омонимов. Работа со словарными словами. Отработка навыков словоизменения, практическое употребление    существительных в форме единственного и множественного числа. Отработка падежных форм </w:t>
      </w:r>
      <w:r w:rsidRPr="0017025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существительных. Дифференциация именительного и винительного, родительного и винительного падежей. Употребление несклоняемых имен существительных. Закрепление знаний о корне, приставке, суффиксе и окончании слова. Тренировка в языковом анализе. Уточнение лексического и грамматического значения слова. Дифференциация однокоренных и родственных слов.  Образование и правописание сложных слов с соединительными гласными О-Е. Развитие навыков приставочного словообразования. Практическое употребление слов с приставками пространственного значения, временного значения и многозначными приставками. Различение предлогов и приставок. Согласование с прилагательными (в роде, числе). Соотнесение предмета и признака в различных предложно-падежных конструкциях. Отработка распознавания глаголов, изменения глаголов по числам и временам, глаголов прошедшего времени в единственном числе по родам. Согласование глагола с именем существительным в числе, роде, изменение глаголов по времени. Согласование числительных с существительными в роде и падеже. Употребление в речи глаголов в прямом и переносном значении, глаголов-синонимов, глаголов-антонимов. Употребление и правописание числительных. Определение числа и рода местоимения. Упражнение в использовании и склонении личных местоимений с предлогами и без. Преодоление / минимизация </w:t>
      </w:r>
      <w:proofErr w:type="spellStart"/>
      <w:r w:rsidRPr="0017025A">
        <w:rPr>
          <w:rFonts w:ascii="Times New Roman" w:hAnsi="Times New Roman" w:cs="Times New Roman"/>
          <w:bCs/>
          <w:sz w:val="28"/>
          <w:szCs w:val="28"/>
        </w:rPr>
        <w:t>аграмматизма</w:t>
      </w:r>
      <w:proofErr w:type="spellEnd"/>
      <w:r w:rsidRPr="0017025A">
        <w:rPr>
          <w:rFonts w:ascii="Times New Roman" w:hAnsi="Times New Roman" w:cs="Times New Roman"/>
          <w:bCs/>
          <w:sz w:val="28"/>
          <w:szCs w:val="28"/>
        </w:rPr>
        <w:t xml:space="preserve"> в устной речи и на письме.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225C0F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5C0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D95927" w:rsidRPr="00D95927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225C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D95927" w:rsidRDefault="00D95927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5927">
        <w:rPr>
          <w:rFonts w:ascii="Times New Roman" w:hAnsi="Times New Roman" w:cs="Times New Roman"/>
          <w:bCs/>
          <w:sz w:val="28"/>
          <w:szCs w:val="28"/>
        </w:rPr>
        <w:t xml:space="preserve">Соотнесение предложений с графической схемой. Построение сложных предложений с однородными членами (с опорой на образец и схему). Конструирование предложений с однородными членами с союзами и, а, но (с опорой на образец и схему).  Установление в сложных предложениях причинно-следственных связей.   Дифференциация понятий: словосочетание – предложение – текст. Согласование слов в предложении, выделение границ предложения на письме. Закрепление умения составлять и записывать предложения, пересказывать и составлять тексты различного типа с вежливыми словами приветствия, прощания, просьбы, благодарности, используемыми при извинении или отказе. Выделение в тексте основной мысли, </w:t>
      </w:r>
      <w:proofErr w:type="spellStart"/>
      <w:r w:rsidRPr="00D95927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D95927">
        <w:rPr>
          <w:rFonts w:ascii="Times New Roman" w:hAnsi="Times New Roman" w:cs="Times New Roman"/>
          <w:bCs/>
          <w:sz w:val="28"/>
          <w:szCs w:val="28"/>
        </w:rPr>
        <w:t>. Связь между частями текста. Составление плана текста. Различение особенностей текста-повествования, текста-описания, текста-рассуждения, смешанного текста. Письменное изложение короткого текста по плану. Написание мини-сочинения по картинке, по серии сюжетных картинок, на заданную тему с предварительной подготовкой (с помощью педагога).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15B5" w:rsidRPr="00E16E74" w:rsidRDefault="00A815B5" w:rsidP="00A815B5">
      <w:pPr>
        <w:pStyle w:val="1"/>
      </w:pPr>
      <w:bookmarkStart w:id="15" w:name="_Toc147498886"/>
      <w:bookmarkStart w:id="16" w:name="_Toc99284471"/>
      <w:r w:rsidRPr="00E16E74">
        <w:t>ПЛАНИРУЕМЫЕ РЕЗУЛЬТАТЫ ПО КОРРЕКЦИОННОМУ КУРСУ «</w:t>
      </w:r>
      <w:r w:rsidR="00D95927">
        <w:t>ЛОГОПЕДИЧЕСКИЕ</w:t>
      </w:r>
      <w:r w:rsidRPr="00E16E74">
        <w:t xml:space="preserve"> ЗАНЯТИЯ»</w:t>
      </w:r>
      <w:bookmarkEnd w:id="15"/>
      <w:r w:rsidRPr="00E16E74">
        <w:t xml:space="preserve"> </w:t>
      </w:r>
      <w:bookmarkEnd w:id="16"/>
    </w:p>
    <w:p w:rsidR="00A815B5" w:rsidRDefault="00A815B5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2596" w:rsidRPr="00D16E0B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Модуль «</w:t>
      </w:r>
      <w:r w:rsidR="00D95927" w:rsidRPr="00D95927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самостоятельно обращать внимание на звуковую сторону речи;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иметь представления о правильных артикуляционных укладах нарушенных звуков; 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правильное и неправильное звукопроизношение в речевом потоке;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дифференцировать звуки и буквы: различать гласные (ударные и безударные) и согласные (звонкие и глухие звуки, твердые и мягкие звуки);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 распознавать звуки по артикуляции, опознавать буквы и соотносить со звуками;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обозначать мягкость согласных на письме;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графические схемы слов;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выделять ударный и безударный слоги;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уметь правильно произносить все автоматизированные звуки во всех ситуациях общения или минимизировать ошибки произношения;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определять количество и последовательность звуков в слове;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слова, отличающиеся одним или двумя звуками;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правильно произносить и писать слова без специфических ошибок или </w:t>
      </w:r>
      <w:proofErr w:type="spellStart"/>
      <w:r w:rsidRPr="00C30DF4">
        <w:rPr>
          <w:rFonts w:ascii="Times New Roman" w:hAnsi="Times New Roman" w:cs="Times New Roman"/>
          <w:bCs/>
          <w:sz w:val="28"/>
          <w:szCs w:val="28"/>
        </w:rPr>
        <w:t>минимизируя</w:t>
      </w:r>
      <w:proofErr w:type="spellEnd"/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их (в рамках изученного программного материала начальных классов).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D16E0B" w:rsidRDefault="00312596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C30DF4" w:rsidRPr="00C30DF4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выделять и различать части слова: основу, корень, приставку, суффикс, окончание;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образовывать изученные части речи при помощи суффиксов и приставок (по образцу);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конструировать словосочетания и предложения из предложенных слов;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грамматически правильные и неправильные словосочетания;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уметь сравнивать и анализировать формы слова в словосочетании;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оперировать в процессе общения активной лексикой, использовать изученные части речи;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соблюдать на письме изученные орфографические правила, правильно произносить и писать слова без специфических ошибок или </w:t>
      </w:r>
      <w:proofErr w:type="spellStart"/>
      <w:r w:rsidRPr="00C30DF4">
        <w:rPr>
          <w:rFonts w:ascii="Times New Roman" w:hAnsi="Times New Roman" w:cs="Times New Roman"/>
          <w:bCs/>
          <w:sz w:val="28"/>
          <w:szCs w:val="28"/>
        </w:rPr>
        <w:t>минимизируя</w:t>
      </w:r>
      <w:proofErr w:type="spellEnd"/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их (в рамках изученного программного материала 1–4 классов).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D16E0B" w:rsidRDefault="00312596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C30DF4" w:rsidRPr="00C30DF4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участвовать в простых диалогах;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обращаться за помощью при затруднениях, формулировать просьбу;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выражать словами свои намерения, пожелания, опасения и пр.;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соотносить предложение с графической схемой;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конструировать простые и сложные предложения с однородными членами, с союзами и, а, но (с опорой на образец и схему);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устанавливать в сложных предложениях причинно-следственные связи;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дифференцировать понятия: словосочетание — предложение — текст;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lastRenderedPageBreak/>
        <w:t>согласовывать слова в предложении, выделять границы предложения на письме;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определять главную мысль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озаглавливать текст;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пересказывать и составлять тексты различного типа с вежливыми словами приветствия, прощания, просьбы, благодарности, используемыми при извинении или отказе;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устанавливать связь между частями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план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особенности текста-повествования, текста-описания, текста-рассуждения, смешанного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писать изложение короткого текста по плану;</w:t>
      </w:r>
    </w:p>
    <w:p w:rsidR="00312596" w:rsidRPr="00312596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сочинения по картинке, по серии сюжетных картинок, на заданную тему с предварительной подготовкой (с помощью педагога).</w:t>
      </w:r>
    </w:p>
    <w:p w:rsidR="00024E73" w:rsidRDefault="00024E73" w:rsidP="000D0F55">
      <w:pPr>
        <w:pStyle w:val="af0"/>
        <w:spacing w:line="240" w:lineRule="auto"/>
        <w:ind w:firstLine="709"/>
        <w:rPr>
          <w:b/>
          <w:caps w:val="0"/>
          <w:color w:val="auto"/>
        </w:rPr>
      </w:pPr>
    </w:p>
    <w:p w:rsidR="000D0F55" w:rsidRPr="00D7179F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7F2837" w:rsidRDefault="000D0F55" w:rsidP="000D0F55">
      <w:pPr>
        <w:pStyle w:val="af0"/>
        <w:spacing w:line="240" w:lineRule="auto"/>
        <w:ind w:firstLine="709"/>
        <w:rPr>
          <w:caps w:val="0"/>
          <w:color w:val="auto"/>
        </w:rPr>
      </w:pPr>
    </w:p>
    <w:sectPr w:rsidR="000D0F55" w:rsidRPr="007F2837" w:rsidSect="00800A33"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578" w:rsidRDefault="00A33578" w:rsidP="00EC74CD">
      <w:pPr>
        <w:spacing w:after="0" w:line="240" w:lineRule="auto"/>
      </w:pPr>
      <w:r>
        <w:separator/>
      </w:r>
    </w:p>
  </w:endnote>
  <w:endnote w:type="continuationSeparator" w:id="0">
    <w:p w:rsidR="00A33578" w:rsidRDefault="00A33578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CB8" w:rsidRDefault="00C92CB8">
    <w:pPr>
      <w:pStyle w:val="ac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1B8A33" wp14:editId="6E9199FF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2CB8" w:rsidRDefault="00C92CB8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B8A3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C92CB8" w:rsidRDefault="00C92CB8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8709219"/>
      <w:docPartObj>
        <w:docPartGallery w:val="Page Numbers (Bottom of Page)"/>
        <w:docPartUnique/>
      </w:docPartObj>
    </w:sdtPr>
    <w:sdtEndPr/>
    <w:sdtContent>
      <w:p w:rsidR="00A33578" w:rsidRDefault="00A33578">
        <w:pPr>
          <w:pStyle w:val="af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92CB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33578" w:rsidRDefault="00A33578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578" w:rsidRDefault="00A33578" w:rsidP="00EC74CD">
      <w:pPr>
        <w:spacing w:after="0" w:line="240" w:lineRule="auto"/>
      </w:pPr>
      <w:r>
        <w:separator/>
      </w:r>
    </w:p>
  </w:footnote>
  <w:footnote w:type="continuationSeparator" w:id="0">
    <w:p w:rsidR="00A33578" w:rsidRDefault="00A33578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01CC1882"/>
    <w:multiLevelType w:val="hybridMultilevel"/>
    <w:tmpl w:val="D902E1B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DF5300"/>
    <w:multiLevelType w:val="hybridMultilevel"/>
    <w:tmpl w:val="F752AF8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C71E17"/>
    <w:multiLevelType w:val="hybridMultilevel"/>
    <w:tmpl w:val="3A1EFCF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75E0E"/>
    <w:multiLevelType w:val="hybridMultilevel"/>
    <w:tmpl w:val="068C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A04CF6"/>
    <w:multiLevelType w:val="hybridMultilevel"/>
    <w:tmpl w:val="A19EC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75752F0"/>
    <w:multiLevelType w:val="hybridMultilevel"/>
    <w:tmpl w:val="0A3A8FA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A4C56"/>
    <w:multiLevelType w:val="hybridMultilevel"/>
    <w:tmpl w:val="A27880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BB4714"/>
    <w:multiLevelType w:val="hybridMultilevel"/>
    <w:tmpl w:val="FFD4030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A5130"/>
    <w:multiLevelType w:val="hybridMultilevel"/>
    <w:tmpl w:val="B3E4D40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EC3E6F"/>
    <w:multiLevelType w:val="hybridMultilevel"/>
    <w:tmpl w:val="BCD49CB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D60EF0"/>
    <w:multiLevelType w:val="hybridMultilevel"/>
    <w:tmpl w:val="89D2B21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4FD648F"/>
    <w:multiLevelType w:val="hybridMultilevel"/>
    <w:tmpl w:val="374A65B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9D11C05"/>
    <w:multiLevelType w:val="hybridMultilevel"/>
    <w:tmpl w:val="396EC0B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77737C"/>
    <w:multiLevelType w:val="hybridMultilevel"/>
    <w:tmpl w:val="37F29A0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C521D4C"/>
    <w:multiLevelType w:val="hybridMultilevel"/>
    <w:tmpl w:val="33909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AE5018"/>
    <w:multiLevelType w:val="hybridMultilevel"/>
    <w:tmpl w:val="BEFC3FF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641DE3"/>
    <w:multiLevelType w:val="hybridMultilevel"/>
    <w:tmpl w:val="948A10A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7F01EB"/>
    <w:multiLevelType w:val="hybridMultilevel"/>
    <w:tmpl w:val="75387CC6"/>
    <w:lvl w:ilvl="0" w:tplc="2B3C02F2">
      <w:numFmt w:val="bullet"/>
      <w:lvlText w:val=""/>
      <w:lvlJc w:val="left"/>
      <w:pPr>
        <w:ind w:left="1407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A8220F6">
      <w:numFmt w:val="bullet"/>
      <w:lvlText w:val=""/>
      <w:lvlJc w:val="left"/>
      <w:pPr>
        <w:ind w:left="1614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CAE3B7E">
      <w:numFmt w:val="bullet"/>
      <w:lvlText w:val="•"/>
      <w:lvlJc w:val="left"/>
      <w:pPr>
        <w:ind w:left="1356" w:hanging="255"/>
      </w:pPr>
      <w:rPr>
        <w:rFonts w:hint="default"/>
        <w:lang w:val="ru-RU" w:eastAsia="en-US" w:bidi="ar-SA"/>
      </w:rPr>
    </w:lvl>
    <w:lvl w:ilvl="3" w:tplc="C6228FAA">
      <w:numFmt w:val="bullet"/>
      <w:lvlText w:val="•"/>
      <w:lvlJc w:val="left"/>
      <w:pPr>
        <w:ind w:left="1092" w:hanging="255"/>
      </w:pPr>
      <w:rPr>
        <w:rFonts w:hint="default"/>
        <w:lang w:val="ru-RU" w:eastAsia="en-US" w:bidi="ar-SA"/>
      </w:rPr>
    </w:lvl>
    <w:lvl w:ilvl="4" w:tplc="E49605B8">
      <w:numFmt w:val="bullet"/>
      <w:lvlText w:val="•"/>
      <w:lvlJc w:val="left"/>
      <w:pPr>
        <w:ind w:left="828" w:hanging="255"/>
      </w:pPr>
      <w:rPr>
        <w:rFonts w:hint="default"/>
        <w:lang w:val="ru-RU" w:eastAsia="en-US" w:bidi="ar-SA"/>
      </w:rPr>
    </w:lvl>
    <w:lvl w:ilvl="5" w:tplc="A62EB29C">
      <w:numFmt w:val="bullet"/>
      <w:lvlText w:val="•"/>
      <w:lvlJc w:val="left"/>
      <w:pPr>
        <w:ind w:left="564" w:hanging="255"/>
      </w:pPr>
      <w:rPr>
        <w:rFonts w:hint="default"/>
        <w:lang w:val="ru-RU" w:eastAsia="en-US" w:bidi="ar-SA"/>
      </w:rPr>
    </w:lvl>
    <w:lvl w:ilvl="6" w:tplc="90DE0624">
      <w:numFmt w:val="bullet"/>
      <w:lvlText w:val="•"/>
      <w:lvlJc w:val="left"/>
      <w:pPr>
        <w:ind w:left="300" w:hanging="255"/>
      </w:pPr>
      <w:rPr>
        <w:rFonts w:hint="default"/>
        <w:lang w:val="ru-RU" w:eastAsia="en-US" w:bidi="ar-SA"/>
      </w:rPr>
    </w:lvl>
    <w:lvl w:ilvl="7" w:tplc="028C28CA">
      <w:numFmt w:val="bullet"/>
      <w:lvlText w:val="•"/>
      <w:lvlJc w:val="left"/>
      <w:pPr>
        <w:ind w:left="36" w:hanging="255"/>
      </w:pPr>
      <w:rPr>
        <w:rFonts w:hint="default"/>
        <w:lang w:val="ru-RU" w:eastAsia="en-US" w:bidi="ar-SA"/>
      </w:rPr>
    </w:lvl>
    <w:lvl w:ilvl="8" w:tplc="1F5C7FCA">
      <w:numFmt w:val="bullet"/>
      <w:lvlText w:val="•"/>
      <w:lvlJc w:val="left"/>
      <w:pPr>
        <w:ind w:left="-227" w:hanging="255"/>
      </w:pPr>
      <w:rPr>
        <w:rFonts w:hint="default"/>
        <w:lang w:val="ru-RU" w:eastAsia="en-US" w:bidi="ar-SA"/>
      </w:rPr>
    </w:lvl>
  </w:abstractNum>
  <w:abstractNum w:abstractNumId="20" w15:restartNumberingAfterBreak="0">
    <w:nsid w:val="210E3D81"/>
    <w:multiLevelType w:val="hybridMultilevel"/>
    <w:tmpl w:val="5BA2E5C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1253998"/>
    <w:multiLevelType w:val="hybridMultilevel"/>
    <w:tmpl w:val="996C5C4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4480566"/>
    <w:multiLevelType w:val="hybridMultilevel"/>
    <w:tmpl w:val="982C44D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C9A52DA"/>
    <w:multiLevelType w:val="hybridMultilevel"/>
    <w:tmpl w:val="897A9D3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2F713DA7"/>
    <w:multiLevelType w:val="hybridMultilevel"/>
    <w:tmpl w:val="FAEE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C25A70"/>
    <w:multiLevelType w:val="hybridMultilevel"/>
    <w:tmpl w:val="8E06F4F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0C0768"/>
    <w:multiLevelType w:val="hybridMultilevel"/>
    <w:tmpl w:val="84F05FD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F973FF3"/>
    <w:multiLevelType w:val="hybridMultilevel"/>
    <w:tmpl w:val="0E8C95A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1AC1FB6"/>
    <w:multiLevelType w:val="hybridMultilevel"/>
    <w:tmpl w:val="5E5C54A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5867031"/>
    <w:multiLevelType w:val="hybridMultilevel"/>
    <w:tmpl w:val="A57C081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230E52"/>
    <w:multiLevelType w:val="hybridMultilevel"/>
    <w:tmpl w:val="46A0BF0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1A861E7"/>
    <w:multiLevelType w:val="hybridMultilevel"/>
    <w:tmpl w:val="557CF29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47D1A14"/>
    <w:multiLevelType w:val="hybridMultilevel"/>
    <w:tmpl w:val="312858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7BE5D09"/>
    <w:multiLevelType w:val="hybridMultilevel"/>
    <w:tmpl w:val="EA60076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0B6CCC"/>
    <w:multiLevelType w:val="hybridMultilevel"/>
    <w:tmpl w:val="4768DC2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64036"/>
    <w:multiLevelType w:val="hybridMultilevel"/>
    <w:tmpl w:val="39BA02D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E43D11"/>
    <w:multiLevelType w:val="hybridMultilevel"/>
    <w:tmpl w:val="DFCAFC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A42B28"/>
    <w:multiLevelType w:val="hybridMultilevel"/>
    <w:tmpl w:val="B8DA391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18076D"/>
    <w:multiLevelType w:val="hybridMultilevel"/>
    <w:tmpl w:val="04C2F9E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1146A49"/>
    <w:multiLevelType w:val="hybridMultilevel"/>
    <w:tmpl w:val="A27C16A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28063A"/>
    <w:multiLevelType w:val="hybridMultilevel"/>
    <w:tmpl w:val="07640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3222EB"/>
    <w:multiLevelType w:val="hybridMultilevel"/>
    <w:tmpl w:val="74985EF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7E1A9D"/>
    <w:multiLevelType w:val="hybridMultilevel"/>
    <w:tmpl w:val="6B0ACF7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A90DF5"/>
    <w:multiLevelType w:val="hybridMultilevel"/>
    <w:tmpl w:val="376EBE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3"/>
  </w:num>
  <w:num w:numId="3">
    <w:abstractNumId w:val="5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2"/>
  </w:num>
  <w:num w:numId="7">
    <w:abstractNumId w:val="0"/>
  </w:num>
  <w:num w:numId="8">
    <w:abstractNumId w:val="40"/>
  </w:num>
  <w:num w:numId="9">
    <w:abstractNumId w:val="24"/>
  </w:num>
  <w:num w:numId="10">
    <w:abstractNumId w:val="30"/>
  </w:num>
  <w:num w:numId="11">
    <w:abstractNumId w:val="17"/>
  </w:num>
  <w:num w:numId="12">
    <w:abstractNumId w:val="26"/>
  </w:num>
  <w:num w:numId="13">
    <w:abstractNumId w:val="38"/>
  </w:num>
  <w:num w:numId="14">
    <w:abstractNumId w:val="29"/>
  </w:num>
  <w:num w:numId="15">
    <w:abstractNumId w:val="27"/>
  </w:num>
  <w:num w:numId="16">
    <w:abstractNumId w:val="15"/>
  </w:num>
  <w:num w:numId="17">
    <w:abstractNumId w:val="18"/>
  </w:num>
  <w:num w:numId="18">
    <w:abstractNumId w:val="32"/>
  </w:num>
  <w:num w:numId="19">
    <w:abstractNumId w:val="43"/>
  </w:num>
  <w:num w:numId="20">
    <w:abstractNumId w:val="22"/>
  </w:num>
  <w:num w:numId="21">
    <w:abstractNumId w:val="21"/>
  </w:num>
  <w:num w:numId="22">
    <w:abstractNumId w:val="10"/>
  </w:num>
  <w:num w:numId="23">
    <w:abstractNumId w:val="9"/>
  </w:num>
  <w:num w:numId="24">
    <w:abstractNumId w:val="7"/>
  </w:num>
  <w:num w:numId="25">
    <w:abstractNumId w:val="25"/>
  </w:num>
  <w:num w:numId="26">
    <w:abstractNumId w:val="35"/>
  </w:num>
  <w:num w:numId="27">
    <w:abstractNumId w:val="14"/>
  </w:num>
  <w:num w:numId="28">
    <w:abstractNumId w:val="3"/>
  </w:num>
  <w:num w:numId="29">
    <w:abstractNumId w:val="33"/>
  </w:num>
  <w:num w:numId="30">
    <w:abstractNumId w:val="16"/>
  </w:num>
  <w:num w:numId="31">
    <w:abstractNumId w:val="41"/>
  </w:num>
  <w:num w:numId="32">
    <w:abstractNumId w:val="13"/>
  </w:num>
  <w:num w:numId="33">
    <w:abstractNumId w:val="36"/>
  </w:num>
  <w:num w:numId="34">
    <w:abstractNumId w:val="34"/>
  </w:num>
  <w:num w:numId="35">
    <w:abstractNumId w:val="8"/>
  </w:num>
  <w:num w:numId="36">
    <w:abstractNumId w:val="12"/>
  </w:num>
  <w:num w:numId="37">
    <w:abstractNumId w:val="31"/>
  </w:num>
  <w:num w:numId="38">
    <w:abstractNumId w:val="6"/>
  </w:num>
  <w:num w:numId="39">
    <w:abstractNumId w:val="44"/>
  </w:num>
  <w:num w:numId="40">
    <w:abstractNumId w:val="11"/>
  </w:num>
  <w:num w:numId="41">
    <w:abstractNumId w:val="37"/>
  </w:num>
  <w:num w:numId="42">
    <w:abstractNumId w:val="45"/>
  </w:num>
  <w:num w:numId="43">
    <w:abstractNumId w:val="20"/>
  </w:num>
  <w:num w:numId="44">
    <w:abstractNumId w:val="4"/>
  </w:num>
  <w:num w:numId="45">
    <w:abstractNumId w:val="2"/>
  </w:num>
  <w:num w:numId="46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21"/>
    <w:rsid w:val="00000FF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128E"/>
    <w:rsid w:val="00024E73"/>
    <w:rsid w:val="00025187"/>
    <w:rsid w:val="000279ED"/>
    <w:rsid w:val="000335E7"/>
    <w:rsid w:val="000344BA"/>
    <w:rsid w:val="00034A69"/>
    <w:rsid w:val="00035236"/>
    <w:rsid w:val="00036539"/>
    <w:rsid w:val="00040682"/>
    <w:rsid w:val="00041738"/>
    <w:rsid w:val="000438BE"/>
    <w:rsid w:val="00046F07"/>
    <w:rsid w:val="0005011D"/>
    <w:rsid w:val="0005148C"/>
    <w:rsid w:val="000543A1"/>
    <w:rsid w:val="00056401"/>
    <w:rsid w:val="0005794C"/>
    <w:rsid w:val="000638F3"/>
    <w:rsid w:val="00063A21"/>
    <w:rsid w:val="00063CB9"/>
    <w:rsid w:val="00066AF3"/>
    <w:rsid w:val="0006794F"/>
    <w:rsid w:val="000714DF"/>
    <w:rsid w:val="00071A72"/>
    <w:rsid w:val="000731B6"/>
    <w:rsid w:val="00073D72"/>
    <w:rsid w:val="00074323"/>
    <w:rsid w:val="00075A44"/>
    <w:rsid w:val="000767D3"/>
    <w:rsid w:val="00080795"/>
    <w:rsid w:val="00082EE9"/>
    <w:rsid w:val="00084551"/>
    <w:rsid w:val="00084852"/>
    <w:rsid w:val="000853D4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8B1"/>
    <w:rsid w:val="000A0265"/>
    <w:rsid w:val="000A4EDE"/>
    <w:rsid w:val="000A7B89"/>
    <w:rsid w:val="000B11C7"/>
    <w:rsid w:val="000B1451"/>
    <w:rsid w:val="000B3F38"/>
    <w:rsid w:val="000B4545"/>
    <w:rsid w:val="000B4FDF"/>
    <w:rsid w:val="000B53F5"/>
    <w:rsid w:val="000B612F"/>
    <w:rsid w:val="000B7787"/>
    <w:rsid w:val="000C0B28"/>
    <w:rsid w:val="000C3B7F"/>
    <w:rsid w:val="000C5A7D"/>
    <w:rsid w:val="000D033C"/>
    <w:rsid w:val="000D0F55"/>
    <w:rsid w:val="000D5566"/>
    <w:rsid w:val="000D5C2D"/>
    <w:rsid w:val="000E0072"/>
    <w:rsid w:val="000E4BED"/>
    <w:rsid w:val="000E64BE"/>
    <w:rsid w:val="000E7637"/>
    <w:rsid w:val="000E7CA7"/>
    <w:rsid w:val="000F08BE"/>
    <w:rsid w:val="000F279A"/>
    <w:rsid w:val="000F4C4C"/>
    <w:rsid w:val="000F586F"/>
    <w:rsid w:val="000F5CC7"/>
    <w:rsid w:val="000F6009"/>
    <w:rsid w:val="000F6977"/>
    <w:rsid w:val="00100731"/>
    <w:rsid w:val="00100B04"/>
    <w:rsid w:val="00102A83"/>
    <w:rsid w:val="00104230"/>
    <w:rsid w:val="00105A83"/>
    <w:rsid w:val="00114355"/>
    <w:rsid w:val="00114C6D"/>
    <w:rsid w:val="001178E5"/>
    <w:rsid w:val="00120532"/>
    <w:rsid w:val="0012106B"/>
    <w:rsid w:val="00121D5F"/>
    <w:rsid w:val="001232DC"/>
    <w:rsid w:val="001253C4"/>
    <w:rsid w:val="00125AEF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65D9C"/>
    <w:rsid w:val="0017025A"/>
    <w:rsid w:val="0017293B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6805"/>
    <w:rsid w:val="00197ABA"/>
    <w:rsid w:val="001A16F8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414C"/>
    <w:rsid w:val="001D4E7D"/>
    <w:rsid w:val="001D580B"/>
    <w:rsid w:val="001D62EF"/>
    <w:rsid w:val="001E00B3"/>
    <w:rsid w:val="001E0FC1"/>
    <w:rsid w:val="001E383B"/>
    <w:rsid w:val="001E3BDB"/>
    <w:rsid w:val="001E43FE"/>
    <w:rsid w:val="001E63B5"/>
    <w:rsid w:val="001F0FC0"/>
    <w:rsid w:val="002079AE"/>
    <w:rsid w:val="00210EE9"/>
    <w:rsid w:val="0021232B"/>
    <w:rsid w:val="00212CA9"/>
    <w:rsid w:val="0021432C"/>
    <w:rsid w:val="00214539"/>
    <w:rsid w:val="00220E6D"/>
    <w:rsid w:val="002211D1"/>
    <w:rsid w:val="00221287"/>
    <w:rsid w:val="00222F71"/>
    <w:rsid w:val="00225C0F"/>
    <w:rsid w:val="00226732"/>
    <w:rsid w:val="00230117"/>
    <w:rsid w:val="002324B4"/>
    <w:rsid w:val="00232FF8"/>
    <w:rsid w:val="00233971"/>
    <w:rsid w:val="00234CAE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4A6C"/>
    <w:rsid w:val="00266920"/>
    <w:rsid w:val="002708FD"/>
    <w:rsid w:val="00270963"/>
    <w:rsid w:val="00273068"/>
    <w:rsid w:val="002732CC"/>
    <w:rsid w:val="00274527"/>
    <w:rsid w:val="00280B44"/>
    <w:rsid w:val="00281DC3"/>
    <w:rsid w:val="00284591"/>
    <w:rsid w:val="002904DE"/>
    <w:rsid w:val="00291199"/>
    <w:rsid w:val="00293784"/>
    <w:rsid w:val="0029485B"/>
    <w:rsid w:val="00295B28"/>
    <w:rsid w:val="00297264"/>
    <w:rsid w:val="00297D8A"/>
    <w:rsid w:val="002A0807"/>
    <w:rsid w:val="002A094D"/>
    <w:rsid w:val="002A0B25"/>
    <w:rsid w:val="002A15F5"/>
    <w:rsid w:val="002A4BEB"/>
    <w:rsid w:val="002A563C"/>
    <w:rsid w:val="002A6452"/>
    <w:rsid w:val="002A6F6F"/>
    <w:rsid w:val="002A7FCE"/>
    <w:rsid w:val="002B1291"/>
    <w:rsid w:val="002B2377"/>
    <w:rsid w:val="002B2BEF"/>
    <w:rsid w:val="002B3BB6"/>
    <w:rsid w:val="002B5E17"/>
    <w:rsid w:val="002C185F"/>
    <w:rsid w:val="002C2754"/>
    <w:rsid w:val="002C2E82"/>
    <w:rsid w:val="002C3025"/>
    <w:rsid w:val="002C3805"/>
    <w:rsid w:val="002C4530"/>
    <w:rsid w:val="002C5764"/>
    <w:rsid w:val="002D3058"/>
    <w:rsid w:val="002D49DD"/>
    <w:rsid w:val="002E0443"/>
    <w:rsid w:val="002E497E"/>
    <w:rsid w:val="002E7481"/>
    <w:rsid w:val="002E7832"/>
    <w:rsid w:val="002F2BF6"/>
    <w:rsid w:val="002F4363"/>
    <w:rsid w:val="002F4CE8"/>
    <w:rsid w:val="002F61AE"/>
    <w:rsid w:val="002F7595"/>
    <w:rsid w:val="002F75C0"/>
    <w:rsid w:val="002F7D75"/>
    <w:rsid w:val="00300E20"/>
    <w:rsid w:val="00302280"/>
    <w:rsid w:val="00303FBC"/>
    <w:rsid w:val="00304CD1"/>
    <w:rsid w:val="00305AE9"/>
    <w:rsid w:val="003069B9"/>
    <w:rsid w:val="0030749E"/>
    <w:rsid w:val="0031052D"/>
    <w:rsid w:val="00312198"/>
    <w:rsid w:val="00312590"/>
    <w:rsid w:val="00312596"/>
    <w:rsid w:val="00313B2A"/>
    <w:rsid w:val="0031755D"/>
    <w:rsid w:val="00320A16"/>
    <w:rsid w:val="003331CB"/>
    <w:rsid w:val="0033516F"/>
    <w:rsid w:val="00337F6B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4D"/>
    <w:rsid w:val="00360FA1"/>
    <w:rsid w:val="00361E30"/>
    <w:rsid w:val="00362F88"/>
    <w:rsid w:val="00364A69"/>
    <w:rsid w:val="00365BB4"/>
    <w:rsid w:val="00365C6D"/>
    <w:rsid w:val="0036649F"/>
    <w:rsid w:val="00366CAF"/>
    <w:rsid w:val="003675DD"/>
    <w:rsid w:val="0037011B"/>
    <w:rsid w:val="00371557"/>
    <w:rsid w:val="003773EC"/>
    <w:rsid w:val="0038218E"/>
    <w:rsid w:val="003850B9"/>
    <w:rsid w:val="003862BC"/>
    <w:rsid w:val="00391D72"/>
    <w:rsid w:val="00392DC9"/>
    <w:rsid w:val="00396838"/>
    <w:rsid w:val="00396CCB"/>
    <w:rsid w:val="00397863"/>
    <w:rsid w:val="00397EBE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6BF"/>
    <w:rsid w:val="003C5CB7"/>
    <w:rsid w:val="003D3A95"/>
    <w:rsid w:val="003D47C2"/>
    <w:rsid w:val="003D4AF9"/>
    <w:rsid w:val="003E13D4"/>
    <w:rsid w:val="003E3AA6"/>
    <w:rsid w:val="003E460C"/>
    <w:rsid w:val="003E5A21"/>
    <w:rsid w:val="003E6F96"/>
    <w:rsid w:val="003E717B"/>
    <w:rsid w:val="003F4860"/>
    <w:rsid w:val="003F486A"/>
    <w:rsid w:val="003F6898"/>
    <w:rsid w:val="003F7081"/>
    <w:rsid w:val="004008C0"/>
    <w:rsid w:val="00401D19"/>
    <w:rsid w:val="004029F4"/>
    <w:rsid w:val="004040DA"/>
    <w:rsid w:val="004046A1"/>
    <w:rsid w:val="0040537A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152A8"/>
    <w:rsid w:val="00420664"/>
    <w:rsid w:val="004223F3"/>
    <w:rsid w:val="00423B12"/>
    <w:rsid w:val="00426C72"/>
    <w:rsid w:val="004272FA"/>
    <w:rsid w:val="00432FC8"/>
    <w:rsid w:val="00435B33"/>
    <w:rsid w:val="00435ECC"/>
    <w:rsid w:val="004372E9"/>
    <w:rsid w:val="00437B4E"/>
    <w:rsid w:val="00440C99"/>
    <w:rsid w:val="0044169B"/>
    <w:rsid w:val="004517DD"/>
    <w:rsid w:val="00455A48"/>
    <w:rsid w:val="0045641E"/>
    <w:rsid w:val="00457710"/>
    <w:rsid w:val="004622A2"/>
    <w:rsid w:val="00464784"/>
    <w:rsid w:val="0046547D"/>
    <w:rsid w:val="004658C4"/>
    <w:rsid w:val="00466E1F"/>
    <w:rsid w:val="00467D52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4200"/>
    <w:rsid w:val="004A5A9E"/>
    <w:rsid w:val="004A7039"/>
    <w:rsid w:val="004B026F"/>
    <w:rsid w:val="004B046B"/>
    <w:rsid w:val="004B1ABA"/>
    <w:rsid w:val="004B23A9"/>
    <w:rsid w:val="004B2F3B"/>
    <w:rsid w:val="004B3205"/>
    <w:rsid w:val="004B4586"/>
    <w:rsid w:val="004B5A81"/>
    <w:rsid w:val="004B5B5F"/>
    <w:rsid w:val="004C062E"/>
    <w:rsid w:val="004C7D1C"/>
    <w:rsid w:val="004D34DE"/>
    <w:rsid w:val="004D3553"/>
    <w:rsid w:val="004D7CA1"/>
    <w:rsid w:val="004E21AC"/>
    <w:rsid w:val="004E2FBD"/>
    <w:rsid w:val="004E3C3C"/>
    <w:rsid w:val="004E3C99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33E7"/>
    <w:rsid w:val="00505108"/>
    <w:rsid w:val="00507DD3"/>
    <w:rsid w:val="00510A9A"/>
    <w:rsid w:val="0051189F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30CB"/>
    <w:rsid w:val="00543405"/>
    <w:rsid w:val="0054591B"/>
    <w:rsid w:val="00546CA8"/>
    <w:rsid w:val="005474DD"/>
    <w:rsid w:val="005476A9"/>
    <w:rsid w:val="00555337"/>
    <w:rsid w:val="00555EA6"/>
    <w:rsid w:val="0056103E"/>
    <w:rsid w:val="005615E6"/>
    <w:rsid w:val="00563172"/>
    <w:rsid w:val="005656C8"/>
    <w:rsid w:val="00570C96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A7787"/>
    <w:rsid w:val="005B0B6B"/>
    <w:rsid w:val="005B2AC1"/>
    <w:rsid w:val="005B4968"/>
    <w:rsid w:val="005B4D24"/>
    <w:rsid w:val="005B5F24"/>
    <w:rsid w:val="005C019F"/>
    <w:rsid w:val="005C0287"/>
    <w:rsid w:val="005C1F08"/>
    <w:rsid w:val="005C2C0A"/>
    <w:rsid w:val="005C7312"/>
    <w:rsid w:val="005C744E"/>
    <w:rsid w:val="005D28CD"/>
    <w:rsid w:val="005D3655"/>
    <w:rsid w:val="005D5CDF"/>
    <w:rsid w:val="005D64F9"/>
    <w:rsid w:val="005D69AE"/>
    <w:rsid w:val="005D7335"/>
    <w:rsid w:val="005D7864"/>
    <w:rsid w:val="005E4CC5"/>
    <w:rsid w:val="005F3F49"/>
    <w:rsid w:val="005F42D4"/>
    <w:rsid w:val="005F49A8"/>
    <w:rsid w:val="005F7EFC"/>
    <w:rsid w:val="00602023"/>
    <w:rsid w:val="00604DB6"/>
    <w:rsid w:val="00604FF8"/>
    <w:rsid w:val="00605333"/>
    <w:rsid w:val="00611862"/>
    <w:rsid w:val="00611E7E"/>
    <w:rsid w:val="0061349A"/>
    <w:rsid w:val="00616397"/>
    <w:rsid w:val="006214AE"/>
    <w:rsid w:val="0062723D"/>
    <w:rsid w:val="006363FA"/>
    <w:rsid w:val="00640450"/>
    <w:rsid w:val="006447B7"/>
    <w:rsid w:val="00652F5C"/>
    <w:rsid w:val="00654FD8"/>
    <w:rsid w:val="006551BA"/>
    <w:rsid w:val="006552FA"/>
    <w:rsid w:val="00656EA9"/>
    <w:rsid w:val="006575A6"/>
    <w:rsid w:val="00657C6D"/>
    <w:rsid w:val="00661A01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23B8"/>
    <w:rsid w:val="006823E4"/>
    <w:rsid w:val="006838B2"/>
    <w:rsid w:val="006854C9"/>
    <w:rsid w:val="0069013D"/>
    <w:rsid w:val="00695E51"/>
    <w:rsid w:val="00696B2B"/>
    <w:rsid w:val="006972A5"/>
    <w:rsid w:val="006979E1"/>
    <w:rsid w:val="006A253E"/>
    <w:rsid w:val="006A3800"/>
    <w:rsid w:val="006A3A3C"/>
    <w:rsid w:val="006A65DC"/>
    <w:rsid w:val="006A6F26"/>
    <w:rsid w:val="006B0507"/>
    <w:rsid w:val="006B2316"/>
    <w:rsid w:val="006B4396"/>
    <w:rsid w:val="006B48C0"/>
    <w:rsid w:val="006B55DD"/>
    <w:rsid w:val="006B56F8"/>
    <w:rsid w:val="006B618E"/>
    <w:rsid w:val="006B6AC2"/>
    <w:rsid w:val="006C0F84"/>
    <w:rsid w:val="006C1956"/>
    <w:rsid w:val="006C3E4F"/>
    <w:rsid w:val="006C5B79"/>
    <w:rsid w:val="006C6F3B"/>
    <w:rsid w:val="006C7815"/>
    <w:rsid w:val="006D2A70"/>
    <w:rsid w:val="006D3E3C"/>
    <w:rsid w:val="006D5CAC"/>
    <w:rsid w:val="006D6F9E"/>
    <w:rsid w:val="006D766C"/>
    <w:rsid w:val="006D7988"/>
    <w:rsid w:val="006E50CB"/>
    <w:rsid w:val="006E51AE"/>
    <w:rsid w:val="006E643A"/>
    <w:rsid w:val="006E7813"/>
    <w:rsid w:val="006E7CB9"/>
    <w:rsid w:val="006F0F2C"/>
    <w:rsid w:val="006F22E8"/>
    <w:rsid w:val="006F394D"/>
    <w:rsid w:val="006F46B4"/>
    <w:rsid w:val="006F46FB"/>
    <w:rsid w:val="006F6CED"/>
    <w:rsid w:val="006F7B8A"/>
    <w:rsid w:val="0070145A"/>
    <w:rsid w:val="007019D7"/>
    <w:rsid w:val="00702519"/>
    <w:rsid w:val="00703C5B"/>
    <w:rsid w:val="007137D7"/>
    <w:rsid w:val="007146A7"/>
    <w:rsid w:val="00715424"/>
    <w:rsid w:val="00721D81"/>
    <w:rsid w:val="007225EF"/>
    <w:rsid w:val="00724ED1"/>
    <w:rsid w:val="00726A29"/>
    <w:rsid w:val="00727BD1"/>
    <w:rsid w:val="00735B72"/>
    <w:rsid w:val="0074031C"/>
    <w:rsid w:val="00742DBE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4878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A1DDF"/>
    <w:rsid w:val="007A46D0"/>
    <w:rsid w:val="007B0F21"/>
    <w:rsid w:val="007B1847"/>
    <w:rsid w:val="007B1E58"/>
    <w:rsid w:val="007B2035"/>
    <w:rsid w:val="007B2B50"/>
    <w:rsid w:val="007B4545"/>
    <w:rsid w:val="007B4F75"/>
    <w:rsid w:val="007B5651"/>
    <w:rsid w:val="007B621A"/>
    <w:rsid w:val="007B6A61"/>
    <w:rsid w:val="007C278B"/>
    <w:rsid w:val="007C59BB"/>
    <w:rsid w:val="007C6C0E"/>
    <w:rsid w:val="007D437A"/>
    <w:rsid w:val="007D43B7"/>
    <w:rsid w:val="007D4696"/>
    <w:rsid w:val="007D4C16"/>
    <w:rsid w:val="007D55A0"/>
    <w:rsid w:val="007D6F44"/>
    <w:rsid w:val="007E1E1F"/>
    <w:rsid w:val="007E2363"/>
    <w:rsid w:val="007E5818"/>
    <w:rsid w:val="007E710B"/>
    <w:rsid w:val="007E7AEF"/>
    <w:rsid w:val="007F0942"/>
    <w:rsid w:val="007F2837"/>
    <w:rsid w:val="007F31F2"/>
    <w:rsid w:val="007F450E"/>
    <w:rsid w:val="007F4BFB"/>
    <w:rsid w:val="00800A3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17930"/>
    <w:rsid w:val="00820D91"/>
    <w:rsid w:val="00820F79"/>
    <w:rsid w:val="00821482"/>
    <w:rsid w:val="008236C5"/>
    <w:rsid w:val="00824BF7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023E"/>
    <w:rsid w:val="008665FD"/>
    <w:rsid w:val="00866F7C"/>
    <w:rsid w:val="00872931"/>
    <w:rsid w:val="00872959"/>
    <w:rsid w:val="00874D40"/>
    <w:rsid w:val="008762D6"/>
    <w:rsid w:val="008816DE"/>
    <w:rsid w:val="008823BD"/>
    <w:rsid w:val="00883C3D"/>
    <w:rsid w:val="008846D1"/>
    <w:rsid w:val="00885BCF"/>
    <w:rsid w:val="0089408F"/>
    <w:rsid w:val="008948A9"/>
    <w:rsid w:val="00896A04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D7E57"/>
    <w:rsid w:val="008E1605"/>
    <w:rsid w:val="008E17EB"/>
    <w:rsid w:val="008E5F95"/>
    <w:rsid w:val="008E6C00"/>
    <w:rsid w:val="008E7444"/>
    <w:rsid w:val="008F03F5"/>
    <w:rsid w:val="008F099B"/>
    <w:rsid w:val="008F1745"/>
    <w:rsid w:val="008F413E"/>
    <w:rsid w:val="008F534F"/>
    <w:rsid w:val="008F67DB"/>
    <w:rsid w:val="008F7B52"/>
    <w:rsid w:val="00900516"/>
    <w:rsid w:val="00903298"/>
    <w:rsid w:val="00903B72"/>
    <w:rsid w:val="00904E5E"/>
    <w:rsid w:val="00907A68"/>
    <w:rsid w:val="00910D61"/>
    <w:rsid w:val="00914172"/>
    <w:rsid w:val="00917A33"/>
    <w:rsid w:val="009220A1"/>
    <w:rsid w:val="00923538"/>
    <w:rsid w:val="009239F6"/>
    <w:rsid w:val="0092427D"/>
    <w:rsid w:val="009244EC"/>
    <w:rsid w:val="00931E7B"/>
    <w:rsid w:val="00932A14"/>
    <w:rsid w:val="00932F6D"/>
    <w:rsid w:val="00933599"/>
    <w:rsid w:val="0094240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95B"/>
    <w:rsid w:val="00960DC2"/>
    <w:rsid w:val="0096457E"/>
    <w:rsid w:val="00965747"/>
    <w:rsid w:val="00966767"/>
    <w:rsid w:val="0097167C"/>
    <w:rsid w:val="0097523B"/>
    <w:rsid w:val="00975365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906"/>
    <w:rsid w:val="00993F6D"/>
    <w:rsid w:val="009945DB"/>
    <w:rsid w:val="00994876"/>
    <w:rsid w:val="009954FD"/>
    <w:rsid w:val="00995EDB"/>
    <w:rsid w:val="00996734"/>
    <w:rsid w:val="00996906"/>
    <w:rsid w:val="00997887"/>
    <w:rsid w:val="00997C4B"/>
    <w:rsid w:val="009A26BC"/>
    <w:rsid w:val="009B190B"/>
    <w:rsid w:val="009B3035"/>
    <w:rsid w:val="009B4A4C"/>
    <w:rsid w:val="009B4CA2"/>
    <w:rsid w:val="009B53FF"/>
    <w:rsid w:val="009B549E"/>
    <w:rsid w:val="009B74A6"/>
    <w:rsid w:val="009C00A2"/>
    <w:rsid w:val="009C0278"/>
    <w:rsid w:val="009C1929"/>
    <w:rsid w:val="009C1B39"/>
    <w:rsid w:val="009C1D32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0CD7"/>
    <w:rsid w:val="009F232E"/>
    <w:rsid w:val="009F25BE"/>
    <w:rsid w:val="009F574D"/>
    <w:rsid w:val="009F574F"/>
    <w:rsid w:val="009F76DE"/>
    <w:rsid w:val="009F77B7"/>
    <w:rsid w:val="00A019D0"/>
    <w:rsid w:val="00A04698"/>
    <w:rsid w:val="00A05570"/>
    <w:rsid w:val="00A05AF5"/>
    <w:rsid w:val="00A05D8D"/>
    <w:rsid w:val="00A06254"/>
    <w:rsid w:val="00A06776"/>
    <w:rsid w:val="00A06A25"/>
    <w:rsid w:val="00A07E27"/>
    <w:rsid w:val="00A10678"/>
    <w:rsid w:val="00A1251D"/>
    <w:rsid w:val="00A138AA"/>
    <w:rsid w:val="00A142EC"/>
    <w:rsid w:val="00A15857"/>
    <w:rsid w:val="00A17734"/>
    <w:rsid w:val="00A205F2"/>
    <w:rsid w:val="00A20974"/>
    <w:rsid w:val="00A2416C"/>
    <w:rsid w:val="00A246EB"/>
    <w:rsid w:val="00A261DA"/>
    <w:rsid w:val="00A26DA6"/>
    <w:rsid w:val="00A2719B"/>
    <w:rsid w:val="00A31D7B"/>
    <w:rsid w:val="00A3291C"/>
    <w:rsid w:val="00A33578"/>
    <w:rsid w:val="00A36A60"/>
    <w:rsid w:val="00A401A4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65022"/>
    <w:rsid w:val="00A72CA3"/>
    <w:rsid w:val="00A74841"/>
    <w:rsid w:val="00A75CC1"/>
    <w:rsid w:val="00A763B1"/>
    <w:rsid w:val="00A777E8"/>
    <w:rsid w:val="00A8052F"/>
    <w:rsid w:val="00A815B5"/>
    <w:rsid w:val="00A825E5"/>
    <w:rsid w:val="00A82A0A"/>
    <w:rsid w:val="00A8426B"/>
    <w:rsid w:val="00A87253"/>
    <w:rsid w:val="00A91599"/>
    <w:rsid w:val="00AA06C3"/>
    <w:rsid w:val="00AA0CFB"/>
    <w:rsid w:val="00AA1BD5"/>
    <w:rsid w:val="00AA2427"/>
    <w:rsid w:val="00AA759F"/>
    <w:rsid w:val="00AB267B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C7E45"/>
    <w:rsid w:val="00AD02FF"/>
    <w:rsid w:val="00AD1295"/>
    <w:rsid w:val="00AD13DE"/>
    <w:rsid w:val="00AD3B6B"/>
    <w:rsid w:val="00AD70E7"/>
    <w:rsid w:val="00AE5232"/>
    <w:rsid w:val="00AF298D"/>
    <w:rsid w:val="00AF6141"/>
    <w:rsid w:val="00AF76D5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613B"/>
    <w:rsid w:val="00B27BA2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04B2"/>
    <w:rsid w:val="00B7392E"/>
    <w:rsid w:val="00B747F4"/>
    <w:rsid w:val="00B74D4E"/>
    <w:rsid w:val="00B80A35"/>
    <w:rsid w:val="00B81037"/>
    <w:rsid w:val="00B81A43"/>
    <w:rsid w:val="00B833CB"/>
    <w:rsid w:val="00B83C19"/>
    <w:rsid w:val="00B86571"/>
    <w:rsid w:val="00B90667"/>
    <w:rsid w:val="00B9184A"/>
    <w:rsid w:val="00B92E36"/>
    <w:rsid w:val="00B96791"/>
    <w:rsid w:val="00BA07FC"/>
    <w:rsid w:val="00BA606E"/>
    <w:rsid w:val="00BA78EA"/>
    <w:rsid w:val="00BA7A4F"/>
    <w:rsid w:val="00BB0AE8"/>
    <w:rsid w:val="00BB2D85"/>
    <w:rsid w:val="00BB2E72"/>
    <w:rsid w:val="00BB4003"/>
    <w:rsid w:val="00BC2148"/>
    <w:rsid w:val="00BC3257"/>
    <w:rsid w:val="00BC4279"/>
    <w:rsid w:val="00BD3A90"/>
    <w:rsid w:val="00BD4D46"/>
    <w:rsid w:val="00BD5BF1"/>
    <w:rsid w:val="00BD6BD3"/>
    <w:rsid w:val="00BE0CD2"/>
    <w:rsid w:val="00BE2BAB"/>
    <w:rsid w:val="00BE4C22"/>
    <w:rsid w:val="00BF1368"/>
    <w:rsid w:val="00BF1453"/>
    <w:rsid w:val="00BF1971"/>
    <w:rsid w:val="00BF1EA1"/>
    <w:rsid w:val="00BF306F"/>
    <w:rsid w:val="00BF606E"/>
    <w:rsid w:val="00BF7106"/>
    <w:rsid w:val="00C014BD"/>
    <w:rsid w:val="00C019C7"/>
    <w:rsid w:val="00C04C33"/>
    <w:rsid w:val="00C06703"/>
    <w:rsid w:val="00C07647"/>
    <w:rsid w:val="00C11B3C"/>
    <w:rsid w:val="00C16AC5"/>
    <w:rsid w:val="00C17AA7"/>
    <w:rsid w:val="00C2271C"/>
    <w:rsid w:val="00C2285D"/>
    <w:rsid w:val="00C22FAE"/>
    <w:rsid w:val="00C2498A"/>
    <w:rsid w:val="00C26E37"/>
    <w:rsid w:val="00C27AEC"/>
    <w:rsid w:val="00C30D78"/>
    <w:rsid w:val="00C30DF4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C84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84C74"/>
    <w:rsid w:val="00C90F0A"/>
    <w:rsid w:val="00C91972"/>
    <w:rsid w:val="00C92CB8"/>
    <w:rsid w:val="00C92D6F"/>
    <w:rsid w:val="00C95C5F"/>
    <w:rsid w:val="00CA0894"/>
    <w:rsid w:val="00CA1F42"/>
    <w:rsid w:val="00CA288B"/>
    <w:rsid w:val="00CA31DE"/>
    <w:rsid w:val="00CA3F51"/>
    <w:rsid w:val="00CA5560"/>
    <w:rsid w:val="00CA5E17"/>
    <w:rsid w:val="00CA7F29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E09FE"/>
    <w:rsid w:val="00CE3F78"/>
    <w:rsid w:val="00CE3F89"/>
    <w:rsid w:val="00CE4982"/>
    <w:rsid w:val="00CF0E3C"/>
    <w:rsid w:val="00CF5255"/>
    <w:rsid w:val="00CF6042"/>
    <w:rsid w:val="00D00359"/>
    <w:rsid w:val="00D02C31"/>
    <w:rsid w:val="00D03560"/>
    <w:rsid w:val="00D05F8E"/>
    <w:rsid w:val="00D105B1"/>
    <w:rsid w:val="00D1444A"/>
    <w:rsid w:val="00D16E0B"/>
    <w:rsid w:val="00D16F87"/>
    <w:rsid w:val="00D21332"/>
    <w:rsid w:val="00D219E3"/>
    <w:rsid w:val="00D23A52"/>
    <w:rsid w:val="00D33ECA"/>
    <w:rsid w:val="00D3486C"/>
    <w:rsid w:val="00D36252"/>
    <w:rsid w:val="00D40142"/>
    <w:rsid w:val="00D40175"/>
    <w:rsid w:val="00D4058C"/>
    <w:rsid w:val="00D407F6"/>
    <w:rsid w:val="00D40851"/>
    <w:rsid w:val="00D46518"/>
    <w:rsid w:val="00D52DCF"/>
    <w:rsid w:val="00D600EB"/>
    <w:rsid w:val="00D61079"/>
    <w:rsid w:val="00D61F0E"/>
    <w:rsid w:val="00D666CF"/>
    <w:rsid w:val="00D66BD7"/>
    <w:rsid w:val="00D71662"/>
    <w:rsid w:val="00D766AB"/>
    <w:rsid w:val="00D76BB7"/>
    <w:rsid w:val="00D80551"/>
    <w:rsid w:val="00D82C46"/>
    <w:rsid w:val="00D83CC6"/>
    <w:rsid w:val="00D84A9C"/>
    <w:rsid w:val="00D8513B"/>
    <w:rsid w:val="00D85B8E"/>
    <w:rsid w:val="00D86D70"/>
    <w:rsid w:val="00D8748B"/>
    <w:rsid w:val="00D925BE"/>
    <w:rsid w:val="00D92CF4"/>
    <w:rsid w:val="00D93D2F"/>
    <w:rsid w:val="00D93E14"/>
    <w:rsid w:val="00D95927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1CC7"/>
    <w:rsid w:val="00DD1C13"/>
    <w:rsid w:val="00DD59AF"/>
    <w:rsid w:val="00DD6D19"/>
    <w:rsid w:val="00DD78AB"/>
    <w:rsid w:val="00DE21F9"/>
    <w:rsid w:val="00DE4FB1"/>
    <w:rsid w:val="00DE528D"/>
    <w:rsid w:val="00DE7740"/>
    <w:rsid w:val="00DF3029"/>
    <w:rsid w:val="00DF6E92"/>
    <w:rsid w:val="00DF7926"/>
    <w:rsid w:val="00E028C5"/>
    <w:rsid w:val="00E0383A"/>
    <w:rsid w:val="00E04072"/>
    <w:rsid w:val="00E04113"/>
    <w:rsid w:val="00E04D67"/>
    <w:rsid w:val="00E070A5"/>
    <w:rsid w:val="00E161EB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6E24"/>
    <w:rsid w:val="00E46EC8"/>
    <w:rsid w:val="00E473B3"/>
    <w:rsid w:val="00E51CF9"/>
    <w:rsid w:val="00E56B56"/>
    <w:rsid w:val="00E60ACA"/>
    <w:rsid w:val="00E61293"/>
    <w:rsid w:val="00E62350"/>
    <w:rsid w:val="00E62437"/>
    <w:rsid w:val="00E62755"/>
    <w:rsid w:val="00E66814"/>
    <w:rsid w:val="00E66B82"/>
    <w:rsid w:val="00E70416"/>
    <w:rsid w:val="00E72EF7"/>
    <w:rsid w:val="00E73058"/>
    <w:rsid w:val="00E74D85"/>
    <w:rsid w:val="00E75181"/>
    <w:rsid w:val="00E75EAC"/>
    <w:rsid w:val="00E76365"/>
    <w:rsid w:val="00E801EC"/>
    <w:rsid w:val="00E82C7E"/>
    <w:rsid w:val="00E83DAE"/>
    <w:rsid w:val="00E84294"/>
    <w:rsid w:val="00E84FF6"/>
    <w:rsid w:val="00E86686"/>
    <w:rsid w:val="00E91902"/>
    <w:rsid w:val="00E92BFF"/>
    <w:rsid w:val="00E932F1"/>
    <w:rsid w:val="00E935A1"/>
    <w:rsid w:val="00E94360"/>
    <w:rsid w:val="00E95BEF"/>
    <w:rsid w:val="00EA25FA"/>
    <w:rsid w:val="00EA356E"/>
    <w:rsid w:val="00EA39FA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405F"/>
    <w:rsid w:val="00ED48D6"/>
    <w:rsid w:val="00ED4F73"/>
    <w:rsid w:val="00ED5481"/>
    <w:rsid w:val="00ED6200"/>
    <w:rsid w:val="00ED64A8"/>
    <w:rsid w:val="00ED6DD8"/>
    <w:rsid w:val="00ED77FC"/>
    <w:rsid w:val="00ED7E79"/>
    <w:rsid w:val="00EE2F5A"/>
    <w:rsid w:val="00EE52FC"/>
    <w:rsid w:val="00EE7F36"/>
    <w:rsid w:val="00EF137D"/>
    <w:rsid w:val="00EF24D1"/>
    <w:rsid w:val="00EF2F1B"/>
    <w:rsid w:val="00EF43C1"/>
    <w:rsid w:val="00EF66FF"/>
    <w:rsid w:val="00EF76DA"/>
    <w:rsid w:val="00F013EE"/>
    <w:rsid w:val="00F01483"/>
    <w:rsid w:val="00F02088"/>
    <w:rsid w:val="00F058E5"/>
    <w:rsid w:val="00F070DA"/>
    <w:rsid w:val="00F1015F"/>
    <w:rsid w:val="00F119D3"/>
    <w:rsid w:val="00F120D2"/>
    <w:rsid w:val="00F128EC"/>
    <w:rsid w:val="00F12C4C"/>
    <w:rsid w:val="00F1412B"/>
    <w:rsid w:val="00F15A31"/>
    <w:rsid w:val="00F15A4A"/>
    <w:rsid w:val="00F20770"/>
    <w:rsid w:val="00F222C0"/>
    <w:rsid w:val="00F22BB9"/>
    <w:rsid w:val="00F22CDB"/>
    <w:rsid w:val="00F24185"/>
    <w:rsid w:val="00F24A9C"/>
    <w:rsid w:val="00F24B5E"/>
    <w:rsid w:val="00F27173"/>
    <w:rsid w:val="00F4097B"/>
    <w:rsid w:val="00F42D05"/>
    <w:rsid w:val="00F437FE"/>
    <w:rsid w:val="00F44E0C"/>
    <w:rsid w:val="00F45067"/>
    <w:rsid w:val="00F45A7A"/>
    <w:rsid w:val="00F474A3"/>
    <w:rsid w:val="00F503F5"/>
    <w:rsid w:val="00F51AFB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68B3"/>
    <w:rsid w:val="00F77837"/>
    <w:rsid w:val="00F84E42"/>
    <w:rsid w:val="00F85D26"/>
    <w:rsid w:val="00F90696"/>
    <w:rsid w:val="00F918C9"/>
    <w:rsid w:val="00F930FE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6218"/>
    <w:rsid w:val="00FB7D2B"/>
    <w:rsid w:val="00FC0997"/>
    <w:rsid w:val="00FC1F07"/>
    <w:rsid w:val="00FC2718"/>
    <w:rsid w:val="00FC2FF3"/>
    <w:rsid w:val="00FC3B54"/>
    <w:rsid w:val="00FC47A5"/>
    <w:rsid w:val="00FC4C36"/>
    <w:rsid w:val="00FC5EF6"/>
    <w:rsid w:val="00FC6B05"/>
    <w:rsid w:val="00FC6BCD"/>
    <w:rsid w:val="00FD3B47"/>
    <w:rsid w:val="00FD54EF"/>
    <w:rsid w:val="00FD7856"/>
    <w:rsid w:val="00FE0CD3"/>
    <w:rsid w:val="00FE0DAC"/>
    <w:rsid w:val="00FE415D"/>
    <w:rsid w:val="00FE6CB0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B226"/>
  <w15:docId w15:val="{9B83FF6C-1B24-4CB6-99D2-E54A62AD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link w:val="a7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8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9">
    <w:name w:val="footnote text"/>
    <w:basedOn w:val="a0"/>
    <w:link w:val="aa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b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b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c">
    <w:name w:val="Body Text"/>
    <w:basedOn w:val="a0"/>
    <w:link w:val="ad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d">
    <w:name w:val="Основной текст Знак"/>
    <w:basedOn w:val="a1"/>
    <w:link w:val="ac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e">
    <w:name w:val="Body Text Indent"/>
    <w:basedOn w:val="a0"/>
    <w:link w:val="af"/>
    <w:uiPriority w:val="99"/>
    <w:semiHidden/>
    <w:unhideWhenUsed/>
    <w:rsid w:val="000543A1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0">
    <w:name w:val="А ОСН ТЕКСТ"/>
    <w:basedOn w:val="a0"/>
    <w:link w:val="af1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1">
    <w:name w:val="А ОСН ТЕКСТ Знак"/>
    <w:link w:val="af0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2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3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0"/>
    <w:link w:val="af5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6">
    <w:name w:val="А_основной"/>
    <w:basedOn w:val="a0"/>
    <w:link w:val="af7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7">
    <w:name w:val="А_основной Знак"/>
    <w:link w:val="af6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8">
    <w:name w:val="Plain Text"/>
    <w:basedOn w:val="a0"/>
    <w:link w:val="af9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9">
    <w:name w:val="Текст Знак"/>
    <w:basedOn w:val="a1"/>
    <w:link w:val="af8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a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b">
    <w:name w:val="Balloon Text"/>
    <w:basedOn w:val="a0"/>
    <w:link w:val="afc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c">
    <w:name w:val="Текст выноски Знак"/>
    <w:basedOn w:val="a1"/>
    <w:link w:val="afb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d">
    <w:name w:val="annotation text"/>
    <w:basedOn w:val="a0"/>
    <w:link w:val="afe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f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0">
    <w:name w:val="footer"/>
    <w:basedOn w:val="a0"/>
    <w:link w:val="aff1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1"/>
    <w:link w:val="aff0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2">
    <w:name w:val="page number"/>
    <w:basedOn w:val="a1"/>
    <w:uiPriority w:val="99"/>
    <w:semiHidden/>
    <w:unhideWhenUsed/>
    <w:rsid w:val="00D1444A"/>
  </w:style>
  <w:style w:type="character" w:styleId="aff3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4">
    <w:name w:val="annotation subject"/>
    <w:basedOn w:val="afd"/>
    <w:next w:val="afd"/>
    <w:link w:val="aff5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5">
    <w:name w:val="Тема примечания Знак"/>
    <w:basedOn w:val="afe"/>
    <w:link w:val="aff4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6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7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8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9">
    <w:name w:val="Таблица Влево (Таблицы)"/>
    <w:basedOn w:val="aff8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a">
    <w:name w:val="Таблица Головка (Таблицы)"/>
    <w:basedOn w:val="aff9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b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c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  <w:style w:type="character" w:customStyle="1" w:styleId="a7">
    <w:name w:val="Обычный (веб) Знак"/>
    <w:link w:val="a6"/>
    <w:uiPriority w:val="99"/>
    <w:locked/>
    <w:rsid w:val="00C92C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F889F-3095-4536-85F7-D52203A3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3700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Пользователь Windows</cp:lastModifiedBy>
  <cp:revision>11</cp:revision>
  <cp:lastPrinted>2020-11-12T15:53:00Z</cp:lastPrinted>
  <dcterms:created xsi:type="dcterms:W3CDTF">2023-09-29T10:15:00Z</dcterms:created>
  <dcterms:modified xsi:type="dcterms:W3CDTF">2024-06-19T08:26:00Z</dcterms:modified>
</cp:coreProperties>
</file>